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EBD26" w14:textId="77777777" w:rsidR="005E1196" w:rsidRPr="005E1196" w:rsidRDefault="005E1196" w:rsidP="00FB591B">
      <w:pPr>
        <w:spacing w:before="1000" w:after="80"/>
        <w:rPr>
          <w:rFonts w:ascii="Arial" w:eastAsia="Times" w:hAnsi="Arial"/>
          <w:b/>
          <w:noProof/>
          <w:sz w:val="40"/>
          <w:szCs w:val="40"/>
        </w:rPr>
      </w:pPr>
      <w:r w:rsidRPr="005E1196">
        <w:rPr>
          <w:rFonts w:ascii="Arial" w:eastAsia="Times" w:hAnsi="Arial"/>
          <w:b/>
          <w:noProof/>
          <w:sz w:val="40"/>
          <w:szCs w:val="40"/>
        </w:rPr>
        <w:t>ISO 20022</w:t>
      </w:r>
    </w:p>
    <w:p w14:paraId="4D2B45A7" w14:textId="77777777" w:rsidR="005E1196" w:rsidRPr="005E1196" w:rsidRDefault="005E1196" w:rsidP="005E1196">
      <w:pPr>
        <w:suppressAutoHyphens/>
        <w:spacing w:before="1880"/>
        <w:rPr>
          <w:rFonts w:ascii="Arial" w:eastAsia="Times New Roman" w:hAnsi="Arial"/>
          <w:sz w:val="40"/>
          <w:szCs w:val="48"/>
        </w:rPr>
      </w:pPr>
      <w:r w:rsidRPr="005E1196">
        <w:rPr>
          <w:rFonts w:ascii="Arial" w:eastAsia="Times New Roman" w:hAnsi="Arial"/>
          <w:sz w:val="40"/>
          <w:szCs w:val="48"/>
        </w:rPr>
        <w:t>FX Post-Trade Trade Capture - Maintenance 2024 - 2025</w:t>
      </w:r>
    </w:p>
    <w:p w14:paraId="101BF242" w14:textId="77777777" w:rsidR="005E1196" w:rsidRPr="005E1196" w:rsidRDefault="005E1196" w:rsidP="005E1196">
      <w:pPr>
        <w:suppressAutoHyphens/>
        <w:spacing w:before="120"/>
        <w:rPr>
          <w:rFonts w:ascii="Arial" w:eastAsia="Times" w:hAnsi="Arial"/>
          <w:sz w:val="18"/>
        </w:rPr>
      </w:pPr>
    </w:p>
    <w:p w14:paraId="1B29989C" w14:textId="77777777" w:rsidR="005E1196" w:rsidRPr="005E1196" w:rsidRDefault="005E1196" w:rsidP="005E1196">
      <w:pPr>
        <w:suppressAutoHyphens/>
        <w:spacing w:before="240"/>
        <w:rPr>
          <w:rFonts w:ascii="Arial" w:eastAsia="Times" w:hAnsi="Arial"/>
          <w:sz w:val="28"/>
        </w:rPr>
      </w:pPr>
    </w:p>
    <w:p w14:paraId="25D048DA" w14:textId="77777777" w:rsidR="005E1196" w:rsidRPr="005E1196" w:rsidRDefault="005E1196" w:rsidP="005E1196">
      <w:pPr>
        <w:suppressAutoHyphens/>
        <w:spacing w:before="1080"/>
        <w:rPr>
          <w:rFonts w:ascii="Arial" w:eastAsia="Times New Roman" w:hAnsi="Arial"/>
          <w:sz w:val="48"/>
          <w:szCs w:val="48"/>
        </w:rPr>
      </w:pPr>
      <w:r w:rsidRPr="005E1196">
        <w:rPr>
          <w:rFonts w:ascii="Arial" w:eastAsia="Times New Roman" w:hAnsi="Arial"/>
          <w:sz w:val="48"/>
          <w:szCs w:val="48"/>
        </w:rPr>
        <w:t>Message Definition Report Part 1</w:t>
      </w:r>
    </w:p>
    <w:p w14:paraId="4287A52B" w14:textId="6F2AA6EF" w:rsidR="005E1196" w:rsidRPr="005E1196" w:rsidRDefault="00A1742E" w:rsidP="005E1196">
      <w:pPr>
        <w:suppressAutoHyphens/>
        <w:spacing w:before="240" w:after="120"/>
        <w:rPr>
          <w:rFonts w:ascii="Arial" w:eastAsia="Times New Roman" w:hAnsi="Arial"/>
          <w:sz w:val="32"/>
          <w:szCs w:val="48"/>
        </w:rPr>
      </w:pPr>
      <w:r>
        <w:rPr>
          <w:rFonts w:ascii="Arial" w:eastAsia="Times New Roman" w:hAnsi="Arial"/>
          <w:sz w:val="32"/>
          <w:szCs w:val="48"/>
        </w:rPr>
        <w:t>A</w:t>
      </w:r>
      <w:r w:rsidR="00000E3C">
        <w:rPr>
          <w:rFonts w:ascii="Arial" w:eastAsia="Times New Roman" w:hAnsi="Arial"/>
          <w:sz w:val="32"/>
          <w:szCs w:val="48"/>
        </w:rPr>
        <w:t>pproved</w:t>
      </w:r>
      <w:r w:rsidR="005E1196" w:rsidRPr="005E1196">
        <w:rPr>
          <w:rFonts w:ascii="Arial" w:eastAsia="Times New Roman" w:hAnsi="Arial"/>
          <w:sz w:val="32"/>
          <w:szCs w:val="48"/>
        </w:rPr>
        <w:t xml:space="preserve"> by the FX SEG</w:t>
      </w:r>
      <w:r w:rsidR="00000E3C">
        <w:rPr>
          <w:rFonts w:ascii="Arial" w:eastAsia="Times New Roman" w:hAnsi="Arial"/>
          <w:sz w:val="32"/>
          <w:szCs w:val="48"/>
        </w:rPr>
        <w:t xml:space="preserve"> on 01 February 2025</w:t>
      </w:r>
    </w:p>
    <w:p w14:paraId="68D83185" w14:textId="5CCD83D8" w:rsidR="005E1196" w:rsidRPr="005E1196" w:rsidRDefault="005E1196" w:rsidP="005E1196">
      <w:pPr>
        <w:suppressAutoHyphens/>
        <w:spacing w:before="120"/>
        <w:rPr>
          <w:rFonts w:ascii="Arial" w:eastAsia="Times" w:hAnsi="Arial"/>
          <w:sz w:val="18"/>
        </w:rPr>
      </w:pPr>
      <w:r w:rsidRPr="005E1196">
        <w:rPr>
          <w:rFonts w:ascii="Arial" w:eastAsia="Times" w:hAnsi="Arial"/>
          <w:sz w:val="18"/>
        </w:rPr>
        <w:t>This document provides information about the use of the messages for FX Post-Trade Trade Capture and includes, for example, business scenarios and messages flows.</w:t>
      </w:r>
    </w:p>
    <w:p w14:paraId="34ED29B4" w14:textId="0D06E6B6" w:rsidR="00D80AAC" w:rsidRPr="00111B87" w:rsidRDefault="00000E3C" w:rsidP="00111B87">
      <w:pPr>
        <w:suppressAutoHyphens/>
        <w:spacing w:before="1320" w:after="120"/>
        <w:rPr>
          <w:rFonts w:ascii="Arial" w:eastAsia="Times New Roman" w:hAnsi="Arial"/>
          <w:sz w:val="20"/>
          <w:szCs w:val="32"/>
        </w:rPr>
        <w:sectPr w:rsidR="00D80AAC" w:rsidRPr="00111B87">
          <w:headerReference w:type="even" r:id="rId13"/>
          <w:headerReference w:type="default" r:id="rId14"/>
          <w:footerReference w:type="even" r:id="rId15"/>
          <w:footerReference w:type="default" r:id="rId16"/>
          <w:headerReference w:type="first" r:id="rId17"/>
          <w:footerReference w:type="first" r:id="rId18"/>
          <w:pgSz w:w="11907" w:h="16840"/>
          <w:pgMar w:top="1021" w:right="1304" w:bottom="1701" w:left="1304" w:header="567" w:footer="533" w:gutter="0"/>
          <w:pgNumType w:start="1"/>
          <w:cols w:space="720"/>
          <w:formProt w:val="0"/>
        </w:sectPr>
      </w:pPr>
      <w:r>
        <w:rPr>
          <w:rFonts w:ascii="Arial" w:eastAsia="Times New Roman" w:hAnsi="Arial"/>
          <w:sz w:val="20"/>
          <w:szCs w:val="32"/>
        </w:rPr>
        <w:t>February</w:t>
      </w:r>
      <w:r w:rsidR="005E1196" w:rsidRPr="005E1196">
        <w:rPr>
          <w:rFonts w:ascii="Arial" w:eastAsia="Times New Roman" w:hAnsi="Arial"/>
          <w:sz w:val="20"/>
          <w:szCs w:val="32"/>
        </w:rPr>
        <w:t xml:space="preserve"> 202</w:t>
      </w:r>
      <w:r>
        <w:rPr>
          <w:rFonts w:ascii="Arial" w:eastAsia="Times New Roman" w:hAnsi="Arial"/>
          <w:sz w:val="20"/>
          <w:szCs w:val="32"/>
        </w:rPr>
        <w:t>5</w:t>
      </w:r>
    </w:p>
    <w:p w14:paraId="0FC381AD" w14:textId="77777777" w:rsidR="00D80AAC" w:rsidRDefault="00000000">
      <w:pPr>
        <w:pStyle w:val="Sub-title"/>
        <w:rPr>
          <w:lang w:val="en-GB"/>
        </w:rPr>
      </w:pPr>
      <w:r>
        <w:rPr>
          <w:lang w:val="en-GB"/>
        </w:rPr>
        <w:lastRenderedPageBreak/>
        <w:t>Table of contents</w:t>
      </w:r>
    </w:p>
    <w:p w14:paraId="56B7989B" w14:textId="7E17BA39" w:rsidR="003A5BC1" w:rsidRDefault="00000000">
      <w:pPr>
        <w:pStyle w:val="TOC1"/>
        <w:rPr>
          <w:rFonts w:asciiTheme="minorHAnsi" w:hAnsiTheme="minorHAnsi" w:cstheme="minorBidi"/>
          <w:b w:val="0"/>
          <w:noProof/>
          <w:kern w:val="2"/>
          <w:sz w:val="22"/>
          <w:szCs w:val="22"/>
          <w:lang w:val="fr-BE" w:eastAsia="fr-BE"/>
          <w14:ligatures w14:val="standardContextual"/>
        </w:rPr>
      </w:pPr>
      <w:r>
        <w:rPr>
          <w:rFonts w:cs="Arial"/>
          <w:b w:val="0"/>
          <w:sz w:val="20"/>
        </w:rPr>
        <w:fldChar w:fldCharType="begin"/>
      </w:r>
      <w:r>
        <w:rPr>
          <w:rFonts w:cs="Arial"/>
          <w:b w:val="0"/>
          <w:sz w:val="20"/>
        </w:rPr>
        <w:instrText xml:space="preserve"> TOC \o "1-3" \h \z \u </w:instrText>
      </w:r>
      <w:r>
        <w:rPr>
          <w:rFonts w:cs="Arial"/>
          <w:b w:val="0"/>
          <w:sz w:val="20"/>
        </w:rPr>
        <w:fldChar w:fldCharType="separate"/>
      </w:r>
      <w:hyperlink w:anchor="_Toc190954123" w:history="1">
        <w:r w:rsidR="003A5BC1" w:rsidRPr="005F7CBD">
          <w:rPr>
            <w:rStyle w:val="Hyperlink"/>
            <w:noProof/>
          </w:rPr>
          <w:t>1.</w:t>
        </w:r>
        <w:r w:rsidR="003A5BC1">
          <w:rPr>
            <w:rFonts w:asciiTheme="minorHAnsi" w:hAnsiTheme="minorHAnsi" w:cstheme="minorBidi"/>
            <w:b w:val="0"/>
            <w:noProof/>
            <w:kern w:val="2"/>
            <w:sz w:val="22"/>
            <w:szCs w:val="22"/>
            <w:lang w:val="fr-BE" w:eastAsia="fr-BE"/>
            <w14:ligatures w14:val="standardContextual"/>
          </w:rPr>
          <w:tab/>
        </w:r>
        <w:r w:rsidR="003A5BC1" w:rsidRPr="005F7CBD">
          <w:rPr>
            <w:rStyle w:val="Hyperlink"/>
            <w:noProof/>
          </w:rPr>
          <w:t>Introduction</w:t>
        </w:r>
        <w:r w:rsidR="003A5BC1">
          <w:rPr>
            <w:noProof/>
            <w:webHidden/>
          </w:rPr>
          <w:tab/>
        </w:r>
        <w:r w:rsidR="003A5BC1">
          <w:rPr>
            <w:noProof/>
            <w:webHidden/>
          </w:rPr>
          <w:fldChar w:fldCharType="begin"/>
        </w:r>
        <w:r w:rsidR="003A5BC1">
          <w:rPr>
            <w:noProof/>
            <w:webHidden/>
          </w:rPr>
          <w:instrText xml:space="preserve"> PAGEREF _Toc190954123 \h </w:instrText>
        </w:r>
        <w:r w:rsidR="003A5BC1">
          <w:rPr>
            <w:noProof/>
            <w:webHidden/>
          </w:rPr>
        </w:r>
        <w:r w:rsidR="003A5BC1">
          <w:rPr>
            <w:noProof/>
            <w:webHidden/>
          </w:rPr>
          <w:fldChar w:fldCharType="separate"/>
        </w:r>
        <w:r w:rsidR="003A5BC1">
          <w:rPr>
            <w:noProof/>
            <w:webHidden/>
          </w:rPr>
          <w:t>3</w:t>
        </w:r>
        <w:r w:rsidR="003A5BC1">
          <w:rPr>
            <w:noProof/>
            <w:webHidden/>
          </w:rPr>
          <w:fldChar w:fldCharType="end"/>
        </w:r>
      </w:hyperlink>
    </w:p>
    <w:p w14:paraId="5C66542A" w14:textId="2DBF70EB" w:rsidR="003A5BC1" w:rsidRDefault="003A5BC1">
      <w:pPr>
        <w:pStyle w:val="TOC2"/>
        <w:tabs>
          <w:tab w:val="left" w:pos="1418"/>
        </w:tabs>
        <w:rPr>
          <w:rFonts w:asciiTheme="minorHAnsi" w:hAnsiTheme="minorHAnsi" w:cstheme="minorBidi"/>
          <w:noProof/>
          <w:kern w:val="2"/>
          <w:sz w:val="22"/>
          <w:szCs w:val="22"/>
          <w:lang w:val="fr-BE" w:eastAsia="fr-BE"/>
          <w14:ligatures w14:val="standardContextual"/>
        </w:rPr>
      </w:pPr>
      <w:hyperlink w:anchor="_Toc190954124" w:history="1">
        <w:r w:rsidRPr="005F7CBD">
          <w:rPr>
            <w:rStyle w:val="Hyperlink"/>
            <w:noProof/>
          </w:rPr>
          <w:t>1.1</w:t>
        </w:r>
        <w:r>
          <w:rPr>
            <w:rFonts w:asciiTheme="minorHAnsi" w:hAnsiTheme="minorHAnsi" w:cstheme="minorBidi"/>
            <w:noProof/>
            <w:kern w:val="2"/>
            <w:sz w:val="22"/>
            <w:szCs w:val="22"/>
            <w:lang w:val="fr-BE" w:eastAsia="fr-BE"/>
            <w14:ligatures w14:val="standardContextual"/>
          </w:rPr>
          <w:tab/>
        </w:r>
        <w:r w:rsidRPr="005F7CBD">
          <w:rPr>
            <w:rStyle w:val="Hyperlink"/>
            <w:noProof/>
          </w:rPr>
          <w:t>Terms and definitions</w:t>
        </w:r>
        <w:r>
          <w:rPr>
            <w:noProof/>
            <w:webHidden/>
          </w:rPr>
          <w:tab/>
        </w:r>
        <w:r>
          <w:rPr>
            <w:noProof/>
            <w:webHidden/>
          </w:rPr>
          <w:fldChar w:fldCharType="begin"/>
        </w:r>
        <w:r>
          <w:rPr>
            <w:noProof/>
            <w:webHidden/>
          </w:rPr>
          <w:instrText xml:space="preserve"> PAGEREF _Toc190954124 \h </w:instrText>
        </w:r>
        <w:r>
          <w:rPr>
            <w:noProof/>
            <w:webHidden/>
          </w:rPr>
        </w:r>
        <w:r>
          <w:rPr>
            <w:noProof/>
            <w:webHidden/>
          </w:rPr>
          <w:fldChar w:fldCharType="separate"/>
        </w:r>
        <w:r>
          <w:rPr>
            <w:noProof/>
            <w:webHidden/>
          </w:rPr>
          <w:t>3</w:t>
        </w:r>
        <w:r>
          <w:rPr>
            <w:noProof/>
            <w:webHidden/>
          </w:rPr>
          <w:fldChar w:fldCharType="end"/>
        </w:r>
      </w:hyperlink>
    </w:p>
    <w:p w14:paraId="5CB7B1A3" w14:textId="374DD876" w:rsidR="003A5BC1" w:rsidRDefault="003A5BC1">
      <w:pPr>
        <w:pStyle w:val="TOC2"/>
        <w:tabs>
          <w:tab w:val="left" w:pos="1418"/>
        </w:tabs>
        <w:rPr>
          <w:rFonts w:asciiTheme="minorHAnsi" w:hAnsiTheme="minorHAnsi" w:cstheme="minorBidi"/>
          <w:noProof/>
          <w:kern w:val="2"/>
          <w:sz w:val="22"/>
          <w:szCs w:val="22"/>
          <w:lang w:val="fr-BE" w:eastAsia="fr-BE"/>
          <w14:ligatures w14:val="standardContextual"/>
        </w:rPr>
      </w:pPr>
      <w:hyperlink w:anchor="_Toc190954125" w:history="1">
        <w:r w:rsidRPr="005F7CBD">
          <w:rPr>
            <w:rStyle w:val="Hyperlink"/>
            <w:noProof/>
            <w:lang w:eastAsia="zh-CN"/>
          </w:rPr>
          <w:t>1.2</w:t>
        </w:r>
        <w:r>
          <w:rPr>
            <w:rFonts w:asciiTheme="minorHAnsi" w:hAnsiTheme="minorHAnsi" w:cstheme="minorBidi"/>
            <w:noProof/>
            <w:kern w:val="2"/>
            <w:sz w:val="22"/>
            <w:szCs w:val="22"/>
            <w:lang w:val="fr-BE" w:eastAsia="fr-BE"/>
            <w14:ligatures w14:val="standardContextual"/>
          </w:rPr>
          <w:tab/>
        </w:r>
        <w:r w:rsidRPr="005F7CBD">
          <w:rPr>
            <w:rStyle w:val="Hyperlink"/>
            <w:noProof/>
          </w:rPr>
          <w:t>Glossary</w:t>
        </w:r>
        <w:r>
          <w:rPr>
            <w:noProof/>
            <w:webHidden/>
          </w:rPr>
          <w:tab/>
        </w:r>
        <w:r>
          <w:rPr>
            <w:noProof/>
            <w:webHidden/>
          </w:rPr>
          <w:fldChar w:fldCharType="begin"/>
        </w:r>
        <w:r>
          <w:rPr>
            <w:noProof/>
            <w:webHidden/>
          </w:rPr>
          <w:instrText xml:space="preserve"> PAGEREF _Toc190954125 \h </w:instrText>
        </w:r>
        <w:r>
          <w:rPr>
            <w:noProof/>
            <w:webHidden/>
          </w:rPr>
        </w:r>
        <w:r>
          <w:rPr>
            <w:noProof/>
            <w:webHidden/>
          </w:rPr>
          <w:fldChar w:fldCharType="separate"/>
        </w:r>
        <w:r>
          <w:rPr>
            <w:noProof/>
            <w:webHidden/>
          </w:rPr>
          <w:t>3</w:t>
        </w:r>
        <w:r>
          <w:rPr>
            <w:noProof/>
            <w:webHidden/>
          </w:rPr>
          <w:fldChar w:fldCharType="end"/>
        </w:r>
      </w:hyperlink>
    </w:p>
    <w:p w14:paraId="0E26A704" w14:textId="372EABC2" w:rsidR="003A5BC1" w:rsidRDefault="003A5BC1">
      <w:pPr>
        <w:pStyle w:val="TOC2"/>
        <w:tabs>
          <w:tab w:val="left" w:pos="1418"/>
        </w:tabs>
        <w:rPr>
          <w:rFonts w:asciiTheme="minorHAnsi" w:hAnsiTheme="minorHAnsi" w:cstheme="minorBidi"/>
          <w:noProof/>
          <w:kern w:val="2"/>
          <w:sz w:val="22"/>
          <w:szCs w:val="22"/>
          <w:lang w:val="fr-BE" w:eastAsia="fr-BE"/>
          <w14:ligatures w14:val="standardContextual"/>
        </w:rPr>
      </w:pPr>
      <w:hyperlink w:anchor="_Toc190954126" w:history="1">
        <w:r w:rsidRPr="005F7CBD">
          <w:rPr>
            <w:rStyle w:val="Hyperlink"/>
            <w:noProof/>
          </w:rPr>
          <w:t>1.3</w:t>
        </w:r>
        <w:r>
          <w:rPr>
            <w:rFonts w:asciiTheme="minorHAnsi" w:hAnsiTheme="minorHAnsi" w:cstheme="minorBidi"/>
            <w:noProof/>
            <w:kern w:val="2"/>
            <w:sz w:val="22"/>
            <w:szCs w:val="22"/>
            <w:lang w:val="fr-BE" w:eastAsia="fr-BE"/>
            <w14:ligatures w14:val="standardContextual"/>
          </w:rPr>
          <w:tab/>
        </w:r>
        <w:r w:rsidRPr="005F7CBD">
          <w:rPr>
            <w:rStyle w:val="Hyperlink"/>
            <w:noProof/>
          </w:rPr>
          <w:t>Document Scope and Objectives</w:t>
        </w:r>
        <w:r>
          <w:rPr>
            <w:noProof/>
            <w:webHidden/>
          </w:rPr>
          <w:tab/>
        </w:r>
        <w:r>
          <w:rPr>
            <w:noProof/>
            <w:webHidden/>
          </w:rPr>
          <w:fldChar w:fldCharType="begin"/>
        </w:r>
        <w:r>
          <w:rPr>
            <w:noProof/>
            <w:webHidden/>
          </w:rPr>
          <w:instrText xml:space="preserve"> PAGEREF _Toc190954126 \h </w:instrText>
        </w:r>
        <w:r>
          <w:rPr>
            <w:noProof/>
            <w:webHidden/>
          </w:rPr>
        </w:r>
        <w:r>
          <w:rPr>
            <w:noProof/>
            <w:webHidden/>
          </w:rPr>
          <w:fldChar w:fldCharType="separate"/>
        </w:r>
        <w:r>
          <w:rPr>
            <w:noProof/>
            <w:webHidden/>
          </w:rPr>
          <w:t>4</w:t>
        </w:r>
        <w:r>
          <w:rPr>
            <w:noProof/>
            <w:webHidden/>
          </w:rPr>
          <w:fldChar w:fldCharType="end"/>
        </w:r>
      </w:hyperlink>
    </w:p>
    <w:p w14:paraId="7BE1EE09" w14:textId="4DAF2656" w:rsidR="003A5BC1" w:rsidRDefault="003A5BC1">
      <w:pPr>
        <w:pStyle w:val="TOC2"/>
        <w:tabs>
          <w:tab w:val="left" w:pos="1418"/>
        </w:tabs>
        <w:rPr>
          <w:rFonts w:asciiTheme="minorHAnsi" w:hAnsiTheme="minorHAnsi" w:cstheme="minorBidi"/>
          <w:noProof/>
          <w:kern w:val="2"/>
          <w:sz w:val="22"/>
          <w:szCs w:val="22"/>
          <w:lang w:val="fr-BE" w:eastAsia="fr-BE"/>
          <w14:ligatures w14:val="standardContextual"/>
        </w:rPr>
      </w:pPr>
      <w:hyperlink w:anchor="_Toc190954127" w:history="1">
        <w:r w:rsidRPr="005F7CBD">
          <w:rPr>
            <w:rStyle w:val="Hyperlink"/>
            <w:noProof/>
          </w:rPr>
          <w:t>1.4</w:t>
        </w:r>
        <w:r>
          <w:rPr>
            <w:rFonts w:asciiTheme="minorHAnsi" w:hAnsiTheme="minorHAnsi" w:cstheme="minorBidi"/>
            <w:noProof/>
            <w:kern w:val="2"/>
            <w:sz w:val="22"/>
            <w:szCs w:val="22"/>
            <w:lang w:val="fr-BE" w:eastAsia="fr-BE"/>
            <w14:ligatures w14:val="standardContextual"/>
          </w:rPr>
          <w:tab/>
        </w:r>
        <w:r w:rsidRPr="005F7CBD">
          <w:rPr>
            <w:rStyle w:val="Hyperlink"/>
            <w:noProof/>
          </w:rPr>
          <w:t>References</w:t>
        </w:r>
        <w:r>
          <w:rPr>
            <w:noProof/>
            <w:webHidden/>
          </w:rPr>
          <w:tab/>
        </w:r>
        <w:r>
          <w:rPr>
            <w:noProof/>
            <w:webHidden/>
          </w:rPr>
          <w:fldChar w:fldCharType="begin"/>
        </w:r>
        <w:r>
          <w:rPr>
            <w:noProof/>
            <w:webHidden/>
          </w:rPr>
          <w:instrText xml:space="preserve"> PAGEREF _Toc190954127 \h </w:instrText>
        </w:r>
        <w:r>
          <w:rPr>
            <w:noProof/>
            <w:webHidden/>
          </w:rPr>
        </w:r>
        <w:r>
          <w:rPr>
            <w:noProof/>
            <w:webHidden/>
          </w:rPr>
          <w:fldChar w:fldCharType="separate"/>
        </w:r>
        <w:r>
          <w:rPr>
            <w:noProof/>
            <w:webHidden/>
          </w:rPr>
          <w:t>4</w:t>
        </w:r>
        <w:r>
          <w:rPr>
            <w:noProof/>
            <w:webHidden/>
          </w:rPr>
          <w:fldChar w:fldCharType="end"/>
        </w:r>
      </w:hyperlink>
    </w:p>
    <w:p w14:paraId="2575C835" w14:textId="069AED9D" w:rsidR="003A5BC1" w:rsidRDefault="003A5BC1">
      <w:pPr>
        <w:pStyle w:val="TOC1"/>
        <w:rPr>
          <w:rFonts w:asciiTheme="minorHAnsi" w:hAnsiTheme="minorHAnsi" w:cstheme="minorBidi"/>
          <w:b w:val="0"/>
          <w:noProof/>
          <w:kern w:val="2"/>
          <w:sz w:val="22"/>
          <w:szCs w:val="22"/>
          <w:lang w:val="fr-BE" w:eastAsia="fr-BE"/>
          <w14:ligatures w14:val="standardContextual"/>
        </w:rPr>
      </w:pPr>
      <w:hyperlink w:anchor="_Toc190954128" w:history="1">
        <w:r w:rsidRPr="005F7CBD">
          <w:rPr>
            <w:rStyle w:val="Hyperlink"/>
            <w:noProof/>
          </w:rPr>
          <w:t>2.</w:t>
        </w:r>
        <w:r>
          <w:rPr>
            <w:rFonts w:asciiTheme="minorHAnsi" w:hAnsiTheme="minorHAnsi" w:cstheme="minorBidi"/>
            <w:b w:val="0"/>
            <w:noProof/>
            <w:kern w:val="2"/>
            <w:sz w:val="22"/>
            <w:szCs w:val="22"/>
            <w:lang w:val="fr-BE" w:eastAsia="fr-BE"/>
            <w14:ligatures w14:val="standardContextual"/>
          </w:rPr>
          <w:tab/>
        </w:r>
        <w:r w:rsidRPr="005F7CBD">
          <w:rPr>
            <w:rStyle w:val="Hyperlink"/>
            <w:noProof/>
          </w:rPr>
          <w:t>Scope and Functionality</w:t>
        </w:r>
        <w:r>
          <w:rPr>
            <w:noProof/>
            <w:webHidden/>
          </w:rPr>
          <w:tab/>
        </w:r>
        <w:r>
          <w:rPr>
            <w:noProof/>
            <w:webHidden/>
          </w:rPr>
          <w:fldChar w:fldCharType="begin"/>
        </w:r>
        <w:r>
          <w:rPr>
            <w:noProof/>
            <w:webHidden/>
          </w:rPr>
          <w:instrText xml:space="preserve"> PAGEREF _Toc190954128 \h </w:instrText>
        </w:r>
        <w:r>
          <w:rPr>
            <w:noProof/>
            <w:webHidden/>
          </w:rPr>
        </w:r>
        <w:r>
          <w:rPr>
            <w:noProof/>
            <w:webHidden/>
          </w:rPr>
          <w:fldChar w:fldCharType="separate"/>
        </w:r>
        <w:r>
          <w:rPr>
            <w:noProof/>
            <w:webHidden/>
          </w:rPr>
          <w:t>5</w:t>
        </w:r>
        <w:r>
          <w:rPr>
            <w:noProof/>
            <w:webHidden/>
          </w:rPr>
          <w:fldChar w:fldCharType="end"/>
        </w:r>
      </w:hyperlink>
    </w:p>
    <w:p w14:paraId="328E5353" w14:textId="18D547D2" w:rsidR="003A5BC1" w:rsidRDefault="003A5BC1">
      <w:pPr>
        <w:pStyle w:val="TOC2"/>
        <w:tabs>
          <w:tab w:val="left" w:pos="1418"/>
        </w:tabs>
        <w:rPr>
          <w:rFonts w:asciiTheme="minorHAnsi" w:hAnsiTheme="minorHAnsi" w:cstheme="minorBidi"/>
          <w:noProof/>
          <w:kern w:val="2"/>
          <w:sz w:val="22"/>
          <w:szCs w:val="22"/>
          <w:lang w:val="fr-BE" w:eastAsia="fr-BE"/>
          <w14:ligatures w14:val="standardContextual"/>
        </w:rPr>
      </w:pPr>
      <w:hyperlink w:anchor="_Toc190954129" w:history="1">
        <w:r w:rsidRPr="005F7CBD">
          <w:rPr>
            <w:rStyle w:val="Hyperlink"/>
            <w:noProof/>
          </w:rPr>
          <w:t>2.1</w:t>
        </w:r>
        <w:r>
          <w:rPr>
            <w:rFonts w:asciiTheme="minorHAnsi" w:hAnsiTheme="minorHAnsi" w:cstheme="minorBidi"/>
            <w:noProof/>
            <w:kern w:val="2"/>
            <w:sz w:val="22"/>
            <w:szCs w:val="22"/>
            <w:lang w:val="fr-BE" w:eastAsia="fr-BE"/>
            <w14:ligatures w14:val="standardContextual"/>
          </w:rPr>
          <w:tab/>
        </w:r>
        <w:r w:rsidRPr="005F7CBD">
          <w:rPr>
            <w:rStyle w:val="Hyperlink"/>
            <w:noProof/>
          </w:rPr>
          <w:t>Background</w:t>
        </w:r>
        <w:r>
          <w:rPr>
            <w:noProof/>
            <w:webHidden/>
          </w:rPr>
          <w:tab/>
        </w:r>
        <w:r>
          <w:rPr>
            <w:noProof/>
            <w:webHidden/>
          </w:rPr>
          <w:fldChar w:fldCharType="begin"/>
        </w:r>
        <w:r>
          <w:rPr>
            <w:noProof/>
            <w:webHidden/>
          </w:rPr>
          <w:instrText xml:space="preserve"> PAGEREF _Toc190954129 \h </w:instrText>
        </w:r>
        <w:r>
          <w:rPr>
            <w:noProof/>
            <w:webHidden/>
          </w:rPr>
        </w:r>
        <w:r>
          <w:rPr>
            <w:noProof/>
            <w:webHidden/>
          </w:rPr>
          <w:fldChar w:fldCharType="separate"/>
        </w:r>
        <w:r>
          <w:rPr>
            <w:noProof/>
            <w:webHidden/>
          </w:rPr>
          <w:t>5</w:t>
        </w:r>
        <w:r>
          <w:rPr>
            <w:noProof/>
            <w:webHidden/>
          </w:rPr>
          <w:fldChar w:fldCharType="end"/>
        </w:r>
      </w:hyperlink>
    </w:p>
    <w:p w14:paraId="191F683A" w14:textId="0EFDF775" w:rsidR="003A5BC1" w:rsidRDefault="003A5BC1">
      <w:pPr>
        <w:pStyle w:val="TOC2"/>
        <w:tabs>
          <w:tab w:val="left" w:pos="1418"/>
        </w:tabs>
        <w:rPr>
          <w:rFonts w:asciiTheme="minorHAnsi" w:hAnsiTheme="minorHAnsi" w:cstheme="minorBidi"/>
          <w:noProof/>
          <w:kern w:val="2"/>
          <w:sz w:val="22"/>
          <w:szCs w:val="22"/>
          <w:lang w:val="fr-BE" w:eastAsia="fr-BE"/>
          <w14:ligatures w14:val="standardContextual"/>
        </w:rPr>
      </w:pPr>
      <w:hyperlink w:anchor="_Toc190954130" w:history="1">
        <w:r w:rsidRPr="005F7CBD">
          <w:rPr>
            <w:rStyle w:val="Hyperlink"/>
            <w:noProof/>
          </w:rPr>
          <w:t>2.2</w:t>
        </w:r>
        <w:r>
          <w:rPr>
            <w:rFonts w:asciiTheme="minorHAnsi" w:hAnsiTheme="minorHAnsi" w:cstheme="minorBidi"/>
            <w:noProof/>
            <w:kern w:val="2"/>
            <w:sz w:val="22"/>
            <w:szCs w:val="22"/>
            <w:lang w:val="fr-BE" w:eastAsia="fr-BE"/>
            <w14:ligatures w14:val="standardContextual"/>
          </w:rPr>
          <w:tab/>
        </w:r>
        <w:r w:rsidRPr="005F7CBD">
          <w:rPr>
            <w:rStyle w:val="Hyperlink"/>
            <w:noProof/>
          </w:rPr>
          <w:t>Scope</w:t>
        </w:r>
        <w:r>
          <w:rPr>
            <w:noProof/>
            <w:webHidden/>
          </w:rPr>
          <w:tab/>
        </w:r>
        <w:r>
          <w:rPr>
            <w:noProof/>
            <w:webHidden/>
          </w:rPr>
          <w:fldChar w:fldCharType="begin"/>
        </w:r>
        <w:r>
          <w:rPr>
            <w:noProof/>
            <w:webHidden/>
          </w:rPr>
          <w:instrText xml:space="preserve"> PAGEREF _Toc190954130 \h </w:instrText>
        </w:r>
        <w:r>
          <w:rPr>
            <w:noProof/>
            <w:webHidden/>
          </w:rPr>
        </w:r>
        <w:r>
          <w:rPr>
            <w:noProof/>
            <w:webHidden/>
          </w:rPr>
          <w:fldChar w:fldCharType="separate"/>
        </w:r>
        <w:r>
          <w:rPr>
            <w:noProof/>
            <w:webHidden/>
          </w:rPr>
          <w:t>5</w:t>
        </w:r>
        <w:r>
          <w:rPr>
            <w:noProof/>
            <w:webHidden/>
          </w:rPr>
          <w:fldChar w:fldCharType="end"/>
        </w:r>
      </w:hyperlink>
    </w:p>
    <w:p w14:paraId="64EE4113" w14:textId="6531E539" w:rsidR="003A5BC1" w:rsidRDefault="003A5BC1">
      <w:pPr>
        <w:pStyle w:val="TOC2"/>
        <w:tabs>
          <w:tab w:val="left" w:pos="1418"/>
        </w:tabs>
        <w:rPr>
          <w:rFonts w:asciiTheme="minorHAnsi" w:hAnsiTheme="minorHAnsi" w:cstheme="minorBidi"/>
          <w:noProof/>
          <w:kern w:val="2"/>
          <w:sz w:val="22"/>
          <w:szCs w:val="22"/>
          <w:lang w:val="fr-BE" w:eastAsia="fr-BE"/>
          <w14:ligatures w14:val="standardContextual"/>
        </w:rPr>
      </w:pPr>
      <w:hyperlink w:anchor="_Toc190954131" w:history="1">
        <w:r w:rsidRPr="005F7CBD">
          <w:rPr>
            <w:rStyle w:val="Hyperlink"/>
            <w:noProof/>
          </w:rPr>
          <w:t>2.3</w:t>
        </w:r>
        <w:r>
          <w:rPr>
            <w:rFonts w:asciiTheme="minorHAnsi" w:hAnsiTheme="minorHAnsi" w:cstheme="minorBidi"/>
            <w:noProof/>
            <w:kern w:val="2"/>
            <w:sz w:val="22"/>
            <w:szCs w:val="22"/>
            <w:lang w:val="fr-BE" w:eastAsia="fr-BE"/>
            <w14:ligatures w14:val="standardContextual"/>
          </w:rPr>
          <w:tab/>
        </w:r>
        <w:r w:rsidRPr="005F7CBD">
          <w:rPr>
            <w:rStyle w:val="Hyperlink"/>
            <w:noProof/>
          </w:rPr>
          <w:t>Groups of MessageDefinitions and Functionality</w:t>
        </w:r>
        <w:r>
          <w:rPr>
            <w:noProof/>
            <w:webHidden/>
          </w:rPr>
          <w:tab/>
        </w:r>
        <w:r>
          <w:rPr>
            <w:noProof/>
            <w:webHidden/>
          </w:rPr>
          <w:fldChar w:fldCharType="begin"/>
        </w:r>
        <w:r>
          <w:rPr>
            <w:noProof/>
            <w:webHidden/>
          </w:rPr>
          <w:instrText xml:space="preserve"> PAGEREF _Toc190954131 \h </w:instrText>
        </w:r>
        <w:r>
          <w:rPr>
            <w:noProof/>
            <w:webHidden/>
          </w:rPr>
        </w:r>
        <w:r>
          <w:rPr>
            <w:noProof/>
            <w:webHidden/>
          </w:rPr>
          <w:fldChar w:fldCharType="separate"/>
        </w:r>
        <w:r>
          <w:rPr>
            <w:noProof/>
            <w:webHidden/>
          </w:rPr>
          <w:t>5</w:t>
        </w:r>
        <w:r>
          <w:rPr>
            <w:noProof/>
            <w:webHidden/>
          </w:rPr>
          <w:fldChar w:fldCharType="end"/>
        </w:r>
      </w:hyperlink>
    </w:p>
    <w:p w14:paraId="23436519" w14:textId="2736C810" w:rsidR="003A5BC1" w:rsidRDefault="003A5BC1">
      <w:pPr>
        <w:pStyle w:val="TOC1"/>
        <w:rPr>
          <w:rFonts w:asciiTheme="minorHAnsi" w:hAnsiTheme="minorHAnsi" w:cstheme="minorBidi"/>
          <w:b w:val="0"/>
          <w:noProof/>
          <w:kern w:val="2"/>
          <w:sz w:val="22"/>
          <w:szCs w:val="22"/>
          <w:lang w:val="fr-BE" w:eastAsia="fr-BE"/>
          <w14:ligatures w14:val="standardContextual"/>
        </w:rPr>
      </w:pPr>
      <w:hyperlink w:anchor="_Toc190954132" w:history="1">
        <w:r w:rsidRPr="005F7CBD">
          <w:rPr>
            <w:rStyle w:val="Hyperlink"/>
            <w:noProof/>
          </w:rPr>
          <w:t>3.</w:t>
        </w:r>
        <w:r>
          <w:rPr>
            <w:rFonts w:asciiTheme="minorHAnsi" w:hAnsiTheme="minorHAnsi" w:cstheme="minorBidi"/>
            <w:b w:val="0"/>
            <w:noProof/>
            <w:kern w:val="2"/>
            <w:sz w:val="22"/>
            <w:szCs w:val="22"/>
            <w:lang w:val="fr-BE" w:eastAsia="fr-BE"/>
            <w14:ligatures w14:val="standardContextual"/>
          </w:rPr>
          <w:tab/>
        </w:r>
        <w:r w:rsidRPr="005F7CBD">
          <w:rPr>
            <w:rStyle w:val="Hyperlink"/>
            <w:noProof/>
          </w:rPr>
          <w:t>BusinessRoles and Participants</w:t>
        </w:r>
        <w:r>
          <w:rPr>
            <w:noProof/>
            <w:webHidden/>
          </w:rPr>
          <w:tab/>
        </w:r>
        <w:r>
          <w:rPr>
            <w:noProof/>
            <w:webHidden/>
          </w:rPr>
          <w:fldChar w:fldCharType="begin"/>
        </w:r>
        <w:r>
          <w:rPr>
            <w:noProof/>
            <w:webHidden/>
          </w:rPr>
          <w:instrText xml:space="preserve"> PAGEREF _Toc190954132 \h </w:instrText>
        </w:r>
        <w:r>
          <w:rPr>
            <w:noProof/>
            <w:webHidden/>
          </w:rPr>
        </w:r>
        <w:r>
          <w:rPr>
            <w:noProof/>
            <w:webHidden/>
          </w:rPr>
          <w:fldChar w:fldCharType="separate"/>
        </w:r>
        <w:r>
          <w:rPr>
            <w:noProof/>
            <w:webHidden/>
          </w:rPr>
          <w:t>6</w:t>
        </w:r>
        <w:r>
          <w:rPr>
            <w:noProof/>
            <w:webHidden/>
          </w:rPr>
          <w:fldChar w:fldCharType="end"/>
        </w:r>
      </w:hyperlink>
    </w:p>
    <w:p w14:paraId="6B8A38D6" w14:textId="0DE0C245" w:rsidR="003A5BC1" w:rsidRDefault="003A5BC1">
      <w:pPr>
        <w:pStyle w:val="TOC1"/>
        <w:rPr>
          <w:rFonts w:asciiTheme="minorHAnsi" w:hAnsiTheme="minorHAnsi" w:cstheme="minorBidi"/>
          <w:b w:val="0"/>
          <w:noProof/>
          <w:kern w:val="2"/>
          <w:sz w:val="22"/>
          <w:szCs w:val="22"/>
          <w:lang w:val="fr-BE" w:eastAsia="fr-BE"/>
          <w14:ligatures w14:val="standardContextual"/>
        </w:rPr>
      </w:pPr>
      <w:hyperlink w:anchor="_Toc190954133" w:history="1">
        <w:r w:rsidRPr="005F7CBD">
          <w:rPr>
            <w:rStyle w:val="Hyperlink"/>
            <w:noProof/>
          </w:rPr>
          <w:t>4.</w:t>
        </w:r>
        <w:r>
          <w:rPr>
            <w:rFonts w:asciiTheme="minorHAnsi" w:hAnsiTheme="minorHAnsi" w:cstheme="minorBidi"/>
            <w:b w:val="0"/>
            <w:noProof/>
            <w:kern w:val="2"/>
            <w:sz w:val="22"/>
            <w:szCs w:val="22"/>
            <w:lang w:val="fr-BE" w:eastAsia="fr-BE"/>
            <w14:ligatures w14:val="standardContextual"/>
          </w:rPr>
          <w:tab/>
        </w:r>
        <w:r w:rsidRPr="005F7CBD">
          <w:rPr>
            <w:rStyle w:val="Hyperlink"/>
            <w:noProof/>
          </w:rPr>
          <w:t>BusinessProcess Description</w:t>
        </w:r>
        <w:r>
          <w:rPr>
            <w:noProof/>
            <w:webHidden/>
          </w:rPr>
          <w:tab/>
        </w:r>
        <w:r>
          <w:rPr>
            <w:noProof/>
            <w:webHidden/>
          </w:rPr>
          <w:fldChar w:fldCharType="begin"/>
        </w:r>
        <w:r>
          <w:rPr>
            <w:noProof/>
            <w:webHidden/>
          </w:rPr>
          <w:instrText xml:space="preserve"> PAGEREF _Toc190954133 \h </w:instrText>
        </w:r>
        <w:r>
          <w:rPr>
            <w:noProof/>
            <w:webHidden/>
          </w:rPr>
        </w:r>
        <w:r>
          <w:rPr>
            <w:noProof/>
            <w:webHidden/>
          </w:rPr>
          <w:fldChar w:fldCharType="separate"/>
        </w:r>
        <w:r>
          <w:rPr>
            <w:noProof/>
            <w:webHidden/>
          </w:rPr>
          <w:t>7</w:t>
        </w:r>
        <w:r>
          <w:rPr>
            <w:noProof/>
            <w:webHidden/>
          </w:rPr>
          <w:fldChar w:fldCharType="end"/>
        </w:r>
      </w:hyperlink>
    </w:p>
    <w:p w14:paraId="30B351E5" w14:textId="20C950CF" w:rsidR="003A5BC1" w:rsidRDefault="003A5BC1">
      <w:pPr>
        <w:pStyle w:val="TOC2"/>
        <w:tabs>
          <w:tab w:val="left" w:pos="1418"/>
        </w:tabs>
        <w:rPr>
          <w:rFonts w:asciiTheme="minorHAnsi" w:hAnsiTheme="minorHAnsi" w:cstheme="minorBidi"/>
          <w:noProof/>
          <w:kern w:val="2"/>
          <w:sz w:val="22"/>
          <w:szCs w:val="22"/>
          <w:lang w:val="fr-BE" w:eastAsia="fr-BE"/>
          <w14:ligatures w14:val="standardContextual"/>
        </w:rPr>
      </w:pPr>
      <w:hyperlink w:anchor="_Toc190954134" w:history="1">
        <w:r w:rsidRPr="005F7CBD">
          <w:rPr>
            <w:rStyle w:val="Hyperlink"/>
            <w:noProof/>
          </w:rPr>
          <w:t>4.1</w:t>
        </w:r>
        <w:r>
          <w:rPr>
            <w:rFonts w:asciiTheme="minorHAnsi" w:hAnsiTheme="minorHAnsi" w:cstheme="minorBidi"/>
            <w:noProof/>
            <w:kern w:val="2"/>
            <w:sz w:val="22"/>
            <w:szCs w:val="22"/>
            <w:lang w:val="fr-BE" w:eastAsia="fr-BE"/>
            <w14:ligatures w14:val="standardContextual"/>
          </w:rPr>
          <w:tab/>
        </w:r>
        <w:r w:rsidRPr="005F7CBD">
          <w:rPr>
            <w:rStyle w:val="Hyperlink"/>
            <w:noProof/>
          </w:rPr>
          <w:t>BusinessProcess Diagram</w:t>
        </w:r>
        <w:r>
          <w:rPr>
            <w:noProof/>
            <w:webHidden/>
          </w:rPr>
          <w:tab/>
        </w:r>
        <w:r>
          <w:rPr>
            <w:noProof/>
            <w:webHidden/>
          </w:rPr>
          <w:fldChar w:fldCharType="begin"/>
        </w:r>
        <w:r>
          <w:rPr>
            <w:noProof/>
            <w:webHidden/>
          </w:rPr>
          <w:instrText xml:space="preserve"> PAGEREF _Toc190954134 \h </w:instrText>
        </w:r>
        <w:r>
          <w:rPr>
            <w:noProof/>
            <w:webHidden/>
          </w:rPr>
        </w:r>
        <w:r>
          <w:rPr>
            <w:noProof/>
            <w:webHidden/>
          </w:rPr>
          <w:fldChar w:fldCharType="separate"/>
        </w:r>
        <w:r>
          <w:rPr>
            <w:noProof/>
            <w:webHidden/>
          </w:rPr>
          <w:t>7</w:t>
        </w:r>
        <w:r>
          <w:rPr>
            <w:noProof/>
            <w:webHidden/>
          </w:rPr>
          <w:fldChar w:fldCharType="end"/>
        </w:r>
      </w:hyperlink>
    </w:p>
    <w:p w14:paraId="6A59843F" w14:textId="450749F9" w:rsidR="003A5BC1" w:rsidRDefault="003A5BC1">
      <w:pPr>
        <w:pStyle w:val="TOC1"/>
        <w:rPr>
          <w:rFonts w:asciiTheme="minorHAnsi" w:hAnsiTheme="minorHAnsi" w:cstheme="minorBidi"/>
          <w:b w:val="0"/>
          <w:noProof/>
          <w:kern w:val="2"/>
          <w:sz w:val="22"/>
          <w:szCs w:val="22"/>
          <w:lang w:val="fr-BE" w:eastAsia="fr-BE"/>
          <w14:ligatures w14:val="standardContextual"/>
        </w:rPr>
      </w:pPr>
      <w:hyperlink w:anchor="_Toc190954135" w:history="1">
        <w:r w:rsidRPr="005F7CBD">
          <w:rPr>
            <w:rStyle w:val="Hyperlink"/>
            <w:noProof/>
          </w:rPr>
          <w:t>5.</w:t>
        </w:r>
        <w:r>
          <w:rPr>
            <w:rFonts w:asciiTheme="minorHAnsi" w:hAnsiTheme="minorHAnsi" w:cstheme="minorBidi"/>
            <w:b w:val="0"/>
            <w:noProof/>
            <w:kern w:val="2"/>
            <w:sz w:val="22"/>
            <w:szCs w:val="22"/>
            <w:lang w:val="fr-BE" w:eastAsia="fr-BE"/>
            <w14:ligatures w14:val="standardContextual"/>
          </w:rPr>
          <w:tab/>
        </w:r>
        <w:r w:rsidRPr="005F7CBD">
          <w:rPr>
            <w:rStyle w:val="Hyperlink"/>
            <w:noProof/>
          </w:rPr>
          <w:t>Description of BusinessActivities</w:t>
        </w:r>
        <w:r>
          <w:rPr>
            <w:noProof/>
            <w:webHidden/>
          </w:rPr>
          <w:tab/>
        </w:r>
        <w:r>
          <w:rPr>
            <w:noProof/>
            <w:webHidden/>
          </w:rPr>
          <w:fldChar w:fldCharType="begin"/>
        </w:r>
        <w:r>
          <w:rPr>
            <w:noProof/>
            <w:webHidden/>
          </w:rPr>
          <w:instrText xml:space="preserve"> PAGEREF _Toc190954135 \h </w:instrText>
        </w:r>
        <w:r>
          <w:rPr>
            <w:noProof/>
            <w:webHidden/>
          </w:rPr>
        </w:r>
        <w:r>
          <w:rPr>
            <w:noProof/>
            <w:webHidden/>
          </w:rPr>
          <w:fldChar w:fldCharType="separate"/>
        </w:r>
        <w:r>
          <w:rPr>
            <w:noProof/>
            <w:webHidden/>
          </w:rPr>
          <w:t>8</w:t>
        </w:r>
        <w:r>
          <w:rPr>
            <w:noProof/>
            <w:webHidden/>
          </w:rPr>
          <w:fldChar w:fldCharType="end"/>
        </w:r>
      </w:hyperlink>
    </w:p>
    <w:p w14:paraId="07335EB9" w14:textId="077C53BF" w:rsidR="003A5BC1" w:rsidRDefault="003A5BC1">
      <w:pPr>
        <w:pStyle w:val="TOC2"/>
        <w:tabs>
          <w:tab w:val="left" w:pos="1418"/>
        </w:tabs>
        <w:rPr>
          <w:rFonts w:asciiTheme="minorHAnsi" w:hAnsiTheme="minorHAnsi" w:cstheme="minorBidi"/>
          <w:noProof/>
          <w:kern w:val="2"/>
          <w:sz w:val="22"/>
          <w:szCs w:val="22"/>
          <w:lang w:val="fr-BE" w:eastAsia="fr-BE"/>
          <w14:ligatures w14:val="standardContextual"/>
        </w:rPr>
      </w:pPr>
      <w:hyperlink w:anchor="_Toc190954136" w:history="1">
        <w:r w:rsidRPr="005F7CBD">
          <w:rPr>
            <w:rStyle w:val="Hyperlink"/>
            <w:noProof/>
            <w:lang w:eastAsia="zh-CN"/>
          </w:rPr>
          <w:t>5.1</w:t>
        </w:r>
        <w:r>
          <w:rPr>
            <w:rFonts w:asciiTheme="minorHAnsi" w:hAnsiTheme="minorHAnsi" w:cstheme="minorBidi"/>
            <w:noProof/>
            <w:kern w:val="2"/>
            <w:sz w:val="22"/>
            <w:szCs w:val="22"/>
            <w:lang w:val="fr-BE" w:eastAsia="fr-BE"/>
            <w14:ligatures w14:val="standardContextual"/>
          </w:rPr>
          <w:tab/>
        </w:r>
        <w:r w:rsidRPr="005F7CBD">
          <w:rPr>
            <w:rStyle w:val="Hyperlink"/>
            <w:noProof/>
          </w:rPr>
          <w:t xml:space="preserve">BusinessProcess – </w:t>
        </w:r>
        <w:r w:rsidRPr="005F7CBD">
          <w:rPr>
            <w:rStyle w:val="Hyperlink"/>
            <w:noProof/>
            <w:lang w:eastAsia="zh-CN"/>
          </w:rPr>
          <w:t>Trade Capture &amp;Validations</w:t>
        </w:r>
        <w:r>
          <w:rPr>
            <w:noProof/>
            <w:webHidden/>
          </w:rPr>
          <w:tab/>
        </w:r>
        <w:r>
          <w:rPr>
            <w:noProof/>
            <w:webHidden/>
          </w:rPr>
          <w:fldChar w:fldCharType="begin"/>
        </w:r>
        <w:r>
          <w:rPr>
            <w:noProof/>
            <w:webHidden/>
          </w:rPr>
          <w:instrText xml:space="preserve"> PAGEREF _Toc190954136 \h </w:instrText>
        </w:r>
        <w:r>
          <w:rPr>
            <w:noProof/>
            <w:webHidden/>
          </w:rPr>
        </w:r>
        <w:r>
          <w:rPr>
            <w:noProof/>
            <w:webHidden/>
          </w:rPr>
          <w:fldChar w:fldCharType="separate"/>
        </w:r>
        <w:r>
          <w:rPr>
            <w:noProof/>
            <w:webHidden/>
          </w:rPr>
          <w:t>9</w:t>
        </w:r>
        <w:r>
          <w:rPr>
            <w:noProof/>
            <w:webHidden/>
          </w:rPr>
          <w:fldChar w:fldCharType="end"/>
        </w:r>
      </w:hyperlink>
    </w:p>
    <w:p w14:paraId="58C5A005" w14:textId="7700D423" w:rsidR="003A5BC1" w:rsidRDefault="003A5BC1">
      <w:pPr>
        <w:pStyle w:val="TOC1"/>
        <w:rPr>
          <w:rFonts w:asciiTheme="minorHAnsi" w:hAnsiTheme="minorHAnsi" w:cstheme="minorBidi"/>
          <w:b w:val="0"/>
          <w:noProof/>
          <w:kern w:val="2"/>
          <w:sz w:val="22"/>
          <w:szCs w:val="22"/>
          <w:lang w:val="fr-BE" w:eastAsia="fr-BE"/>
          <w14:ligatures w14:val="standardContextual"/>
        </w:rPr>
      </w:pPr>
      <w:hyperlink w:anchor="_Toc190954137" w:history="1">
        <w:r w:rsidRPr="005F7CBD">
          <w:rPr>
            <w:rStyle w:val="Hyperlink"/>
            <w:noProof/>
          </w:rPr>
          <w:t>6.</w:t>
        </w:r>
        <w:r>
          <w:rPr>
            <w:rFonts w:asciiTheme="minorHAnsi" w:hAnsiTheme="minorHAnsi" w:cstheme="minorBidi"/>
            <w:b w:val="0"/>
            <w:noProof/>
            <w:kern w:val="2"/>
            <w:sz w:val="22"/>
            <w:szCs w:val="22"/>
            <w:lang w:val="fr-BE" w:eastAsia="fr-BE"/>
            <w14:ligatures w14:val="standardContextual"/>
          </w:rPr>
          <w:tab/>
        </w:r>
        <w:r w:rsidRPr="005F7CBD">
          <w:rPr>
            <w:rStyle w:val="Hyperlink"/>
            <w:noProof/>
          </w:rPr>
          <w:t>BusinessTransactions</w:t>
        </w:r>
        <w:r>
          <w:rPr>
            <w:noProof/>
            <w:webHidden/>
          </w:rPr>
          <w:tab/>
        </w:r>
        <w:r>
          <w:rPr>
            <w:noProof/>
            <w:webHidden/>
          </w:rPr>
          <w:fldChar w:fldCharType="begin"/>
        </w:r>
        <w:r>
          <w:rPr>
            <w:noProof/>
            <w:webHidden/>
          </w:rPr>
          <w:instrText xml:space="preserve"> PAGEREF _Toc190954137 \h </w:instrText>
        </w:r>
        <w:r>
          <w:rPr>
            <w:noProof/>
            <w:webHidden/>
          </w:rPr>
        </w:r>
        <w:r>
          <w:rPr>
            <w:noProof/>
            <w:webHidden/>
          </w:rPr>
          <w:fldChar w:fldCharType="separate"/>
        </w:r>
        <w:r>
          <w:rPr>
            <w:noProof/>
            <w:webHidden/>
          </w:rPr>
          <w:t>11</w:t>
        </w:r>
        <w:r>
          <w:rPr>
            <w:noProof/>
            <w:webHidden/>
          </w:rPr>
          <w:fldChar w:fldCharType="end"/>
        </w:r>
      </w:hyperlink>
    </w:p>
    <w:p w14:paraId="3098BE3A" w14:textId="6EBC7026" w:rsidR="003A5BC1" w:rsidRDefault="003A5BC1">
      <w:pPr>
        <w:pStyle w:val="TOC2"/>
        <w:tabs>
          <w:tab w:val="left" w:pos="1418"/>
        </w:tabs>
        <w:rPr>
          <w:rFonts w:asciiTheme="minorHAnsi" w:hAnsiTheme="minorHAnsi" w:cstheme="minorBidi"/>
          <w:noProof/>
          <w:kern w:val="2"/>
          <w:sz w:val="22"/>
          <w:szCs w:val="22"/>
          <w:lang w:val="fr-BE" w:eastAsia="fr-BE"/>
          <w14:ligatures w14:val="standardContextual"/>
        </w:rPr>
      </w:pPr>
      <w:hyperlink w:anchor="_Toc190954138" w:history="1">
        <w:r w:rsidRPr="005F7CBD">
          <w:rPr>
            <w:rStyle w:val="Hyperlink"/>
            <w:noProof/>
            <w:lang w:eastAsia="zh-CN"/>
          </w:rPr>
          <w:t>6.1</w:t>
        </w:r>
        <w:r>
          <w:rPr>
            <w:rFonts w:asciiTheme="minorHAnsi" w:hAnsiTheme="minorHAnsi" w:cstheme="minorBidi"/>
            <w:noProof/>
            <w:kern w:val="2"/>
            <w:sz w:val="22"/>
            <w:szCs w:val="22"/>
            <w:lang w:val="fr-BE" w:eastAsia="fr-BE"/>
            <w14:ligatures w14:val="standardContextual"/>
          </w:rPr>
          <w:tab/>
        </w:r>
        <w:r w:rsidRPr="005F7CBD">
          <w:rPr>
            <w:rStyle w:val="Hyperlink"/>
            <w:noProof/>
            <w:lang w:eastAsia="zh-CN"/>
          </w:rPr>
          <w:t>Trade Capture &amp;Validations</w:t>
        </w:r>
        <w:r>
          <w:rPr>
            <w:noProof/>
            <w:webHidden/>
          </w:rPr>
          <w:tab/>
        </w:r>
        <w:r>
          <w:rPr>
            <w:noProof/>
            <w:webHidden/>
          </w:rPr>
          <w:fldChar w:fldCharType="begin"/>
        </w:r>
        <w:r>
          <w:rPr>
            <w:noProof/>
            <w:webHidden/>
          </w:rPr>
          <w:instrText xml:space="preserve"> PAGEREF _Toc190954138 \h </w:instrText>
        </w:r>
        <w:r>
          <w:rPr>
            <w:noProof/>
            <w:webHidden/>
          </w:rPr>
        </w:r>
        <w:r>
          <w:rPr>
            <w:noProof/>
            <w:webHidden/>
          </w:rPr>
          <w:fldChar w:fldCharType="separate"/>
        </w:r>
        <w:r>
          <w:rPr>
            <w:noProof/>
            <w:webHidden/>
          </w:rPr>
          <w:t>11</w:t>
        </w:r>
        <w:r>
          <w:rPr>
            <w:noProof/>
            <w:webHidden/>
          </w:rPr>
          <w:fldChar w:fldCharType="end"/>
        </w:r>
      </w:hyperlink>
    </w:p>
    <w:p w14:paraId="6EC68BD0" w14:textId="0BD4AD79" w:rsidR="003A5BC1" w:rsidRDefault="003A5BC1">
      <w:pPr>
        <w:pStyle w:val="TOC3"/>
        <w:tabs>
          <w:tab w:val="left" w:pos="2269"/>
        </w:tabs>
        <w:rPr>
          <w:rFonts w:asciiTheme="minorHAnsi" w:eastAsiaTheme="minorEastAsia" w:hAnsiTheme="minorHAnsi" w:cstheme="minorBidi"/>
          <w:noProof/>
          <w:kern w:val="2"/>
          <w:sz w:val="22"/>
          <w:szCs w:val="22"/>
          <w:lang w:val="fr-BE" w:eastAsia="fr-BE"/>
          <w14:ligatures w14:val="standardContextual"/>
        </w:rPr>
      </w:pPr>
      <w:hyperlink w:anchor="_Toc190954139" w:history="1">
        <w:r w:rsidRPr="005F7CBD">
          <w:rPr>
            <w:rStyle w:val="Hyperlink"/>
            <w:noProof/>
            <w:lang w:eastAsia="zh-CN"/>
          </w:rPr>
          <w:t>6.1.1</w:t>
        </w:r>
        <w:r>
          <w:rPr>
            <w:rFonts w:asciiTheme="minorHAnsi" w:eastAsiaTheme="minorEastAsia" w:hAnsiTheme="minorHAnsi" w:cstheme="minorBidi"/>
            <w:noProof/>
            <w:kern w:val="2"/>
            <w:sz w:val="22"/>
            <w:szCs w:val="22"/>
            <w:lang w:val="fr-BE" w:eastAsia="fr-BE"/>
            <w14:ligatures w14:val="standardContextual"/>
          </w:rPr>
          <w:tab/>
        </w:r>
        <w:r w:rsidRPr="005F7CBD">
          <w:rPr>
            <w:rStyle w:val="Hyperlink"/>
            <w:noProof/>
          </w:rPr>
          <w:t>Trade</w:t>
        </w:r>
        <w:r w:rsidRPr="005F7CBD">
          <w:rPr>
            <w:rStyle w:val="Hyperlink"/>
            <w:noProof/>
            <w:lang w:eastAsia="zh-CN"/>
          </w:rPr>
          <w:t xml:space="preserve"> Capture Report as Notification</w:t>
        </w:r>
        <w:r>
          <w:rPr>
            <w:noProof/>
            <w:webHidden/>
          </w:rPr>
          <w:tab/>
        </w:r>
        <w:r>
          <w:rPr>
            <w:noProof/>
            <w:webHidden/>
          </w:rPr>
          <w:fldChar w:fldCharType="begin"/>
        </w:r>
        <w:r>
          <w:rPr>
            <w:noProof/>
            <w:webHidden/>
          </w:rPr>
          <w:instrText xml:space="preserve"> PAGEREF _Toc190954139 \h </w:instrText>
        </w:r>
        <w:r>
          <w:rPr>
            <w:noProof/>
            <w:webHidden/>
          </w:rPr>
        </w:r>
        <w:r>
          <w:rPr>
            <w:noProof/>
            <w:webHidden/>
          </w:rPr>
          <w:fldChar w:fldCharType="separate"/>
        </w:r>
        <w:r>
          <w:rPr>
            <w:noProof/>
            <w:webHidden/>
          </w:rPr>
          <w:t>11</w:t>
        </w:r>
        <w:r>
          <w:rPr>
            <w:noProof/>
            <w:webHidden/>
          </w:rPr>
          <w:fldChar w:fldCharType="end"/>
        </w:r>
      </w:hyperlink>
    </w:p>
    <w:p w14:paraId="51EE951C" w14:textId="6031B87F" w:rsidR="003A5BC1" w:rsidRDefault="003A5BC1">
      <w:pPr>
        <w:pStyle w:val="TOC3"/>
        <w:tabs>
          <w:tab w:val="left" w:pos="2269"/>
        </w:tabs>
        <w:rPr>
          <w:rFonts w:asciiTheme="minorHAnsi" w:eastAsiaTheme="minorEastAsia" w:hAnsiTheme="minorHAnsi" w:cstheme="minorBidi"/>
          <w:noProof/>
          <w:kern w:val="2"/>
          <w:sz w:val="22"/>
          <w:szCs w:val="22"/>
          <w:lang w:val="fr-BE" w:eastAsia="fr-BE"/>
          <w14:ligatures w14:val="standardContextual"/>
        </w:rPr>
      </w:pPr>
      <w:hyperlink w:anchor="_Toc190954140" w:history="1">
        <w:r w:rsidRPr="005F7CBD">
          <w:rPr>
            <w:rStyle w:val="Hyperlink"/>
            <w:noProof/>
            <w:lang w:eastAsia="zh-CN"/>
          </w:rPr>
          <w:t>6.1.2</w:t>
        </w:r>
        <w:r>
          <w:rPr>
            <w:rFonts w:asciiTheme="minorHAnsi" w:eastAsiaTheme="minorEastAsia" w:hAnsiTheme="minorHAnsi" w:cstheme="minorBidi"/>
            <w:noProof/>
            <w:kern w:val="2"/>
            <w:sz w:val="22"/>
            <w:szCs w:val="22"/>
            <w:lang w:val="fr-BE" w:eastAsia="fr-BE"/>
            <w14:ligatures w14:val="standardContextual"/>
          </w:rPr>
          <w:tab/>
        </w:r>
        <w:r w:rsidRPr="005F7CBD">
          <w:rPr>
            <w:rStyle w:val="Hyperlink"/>
            <w:noProof/>
            <w:lang w:eastAsia="zh-CN"/>
          </w:rPr>
          <w:t xml:space="preserve">Request </w:t>
        </w:r>
        <w:r w:rsidRPr="005F7CBD">
          <w:rPr>
            <w:rStyle w:val="Hyperlink"/>
            <w:noProof/>
          </w:rPr>
          <w:t>Trade</w:t>
        </w:r>
        <w:r w:rsidRPr="005F7CBD">
          <w:rPr>
            <w:rStyle w:val="Hyperlink"/>
            <w:noProof/>
            <w:lang w:eastAsia="zh-CN"/>
          </w:rPr>
          <w:t xml:space="preserve"> Capture Report</w:t>
        </w:r>
        <w:r>
          <w:rPr>
            <w:noProof/>
            <w:webHidden/>
          </w:rPr>
          <w:tab/>
        </w:r>
        <w:r>
          <w:rPr>
            <w:noProof/>
            <w:webHidden/>
          </w:rPr>
          <w:fldChar w:fldCharType="begin"/>
        </w:r>
        <w:r>
          <w:rPr>
            <w:noProof/>
            <w:webHidden/>
          </w:rPr>
          <w:instrText xml:space="preserve"> PAGEREF _Toc190954140 \h </w:instrText>
        </w:r>
        <w:r>
          <w:rPr>
            <w:noProof/>
            <w:webHidden/>
          </w:rPr>
        </w:r>
        <w:r>
          <w:rPr>
            <w:noProof/>
            <w:webHidden/>
          </w:rPr>
          <w:fldChar w:fldCharType="separate"/>
        </w:r>
        <w:r>
          <w:rPr>
            <w:noProof/>
            <w:webHidden/>
          </w:rPr>
          <w:t>12</w:t>
        </w:r>
        <w:r>
          <w:rPr>
            <w:noProof/>
            <w:webHidden/>
          </w:rPr>
          <w:fldChar w:fldCharType="end"/>
        </w:r>
      </w:hyperlink>
    </w:p>
    <w:p w14:paraId="48DB3866" w14:textId="4294588B" w:rsidR="003A5BC1" w:rsidRDefault="003A5BC1">
      <w:pPr>
        <w:pStyle w:val="TOC1"/>
        <w:rPr>
          <w:rFonts w:asciiTheme="minorHAnsi" w:hAnsiTheme="minorHAnsi" w:cstheme="minorBidi"/>
          <w:b w:val="0"/>
          <w:noProof/>
          <w:kern w:val="2"/>
          <w:sz w:val="22"/>
          <w:szCs w:val="22"/>
          <w:lang w:val="fr-BE" w:eastAsia="fr-BE"/>
          <w14:ligatures w14:val="standardContextual"/>
        </w:rPr>
      </w:pPr>
      <w:hyperlink w:anchor="_Toc190954141" w:history="1">
        <w:r w:rsidRPr="005F7CBD">
          <w:rPr>
            <w:rStyle w:val="Hyperlink"/>
            <w:noProof/>
          </w:rPr>
          <w:t>7.</w:t>
        </w:r>
        <w:r>
          <w:rPr>
            <w:rFonts w:asciiTheme="minorHAnsi" w:hAnsiTheme="minorHAnsi" w:cstheme="minorBidi"/>
            <w:b w:val="0"/>
            <w:noProof/>
            <w:kern w:val="2"/>
            <w:sz w:val="22"/>
            <w:szCs w:val="22"/>
            <w:lang w:val="fr-BE" w:eastAsia="fr-BE"/>
            <w14:ligatures w14:val="standardContextual"/>
          </w:rPr>
          <w:tab/>
        </w:r>
        <w:r w:rsidRPr="005F7CBD">
          <w:rPr>
            <w:rStyle w:val="Hyperlink"/>
            <w:noProof/>
          </w:rPr>
          <w:t>Examples</w:t>
        </w:r>
        <w:r>
          <w:rPr>
            <w:noProof/>
            <w:webHidden/>
          </w:rPr>
          <w:tab/>
        </w:r>
        <w:r>
          <w:rPr>
            <w:noProof/>
            <w:webHidden/>
          </w:rPr>
          <w:fldChar w:fldCharType="begin"/>
        </w:r>
        <w:r>
          <w:rPr>
            <w:noProof/>
            <w:webHidden/>
          </w:rPr>
          <w:instrText xml:space="preserve"> PAGEREF _Toc190954141 \h </w:instrText>
        </w:r>
        <w:r>
          <w:rPr>
            <w:noProof/>
            <w:webHidden/>
          </w:rPr>
        </w:r>
        <w:r>
          <w:rPr>
            <w:noProof/>
            <w:webHidden/>
          </w:rPr>
          <w:fldChar w:fldCharType="separate"/>
        </w:r>
        <w:r>
          <w:rPr>
            <w:noProof/>
            <w:webHidden/>
          </w:rPr>
          <w:t>13</w:t>
        </w:r>
        <w:r>
          <w:rPr>
            <w:noProof/>
            <w:webHidden/>
          </w:rPr>
          <w:fldChar w:fldCharType="end"/>
        </w:r>
      </w:hyperlink>
    </w:p>
    <w:p w14:paraId="1D0F8A1B" w14:textId="514674AA" w:rsidR="003A5BC1" w:rsidRDefault="003A5BC1">
      <w:pPr>
        <w:pStyle w:val="TOC2"/>
        <w:tabs>
          <w:tab w:val="left" w:pos="1418"/>
        </w:tabs>
        <w:rPr>
          <w:rFonts w:asciiTheme="minorHAnsi" w:hAnsiTheme="minorHAnsi" w:cstheme="minorBidi"/>
          <w:noProof/>
          <w:kern w:val="2"/>
          <w:sz w:val="22"/>
          <w:szCs w:val="22"/>
          <w:lang w:val="fr-BE" w:eastAsia="fr-BE"/>
          <w14:ligatures w14:val="standardContextual"/>
        </w:rPr>
      </w:pPr>
      <w:hyperlink w:anchor="_Toc190954142" w:history="1">
        <w:r w:rsidRPr="005F7CBD">
          <w:rPr>
            <w:rStyle w:val="Hyperlink"/>
            <w:noProof/>
          </w:rPr>
          <w:t>7.1</w:t>
        </w:r>
        <w:r>
          <w:rPr>
            <w:rFonts w:asciiTheme="minorHAnsi" w:hAnsiTheme="minorHAnsi" w:cstheme="minorBidi"/>
            <w:noProof/>
            <w:kern w:val="2"/>
            <w:sz w:val="22"/>
            <w:szCs w:val="22"/>
            <w:lang w:val="fr-BE" w:eastAsia="fr-BE"/>
            <w14:ligatures w14:val="standardContextual"/>
          </w:rPr>
          <w:tab/>
        </w:r>
        <w:r w:rsidRPr="005F7CBD">
          <w:rPr>
            <w:rStyle w:val="Hyperlink"/>
            <w:noProof/>
          </w:rPr>
          <w:t>Trade</w:t>
        </w:r>
        <w:r w:rsidRPr="005F7CBD">
          <w:rPr>
            <w:rStyle w:val="Hyperlink"/>
            <w:noProof/>
            <w:lang w:eastAsia="zh-CN"/>
          </w:rPr>
          <w:t xml:space="preserve"> </w:t>
        </w:r>
        <w:r w:rsidRPr="005F7CBD">
          <w:rPr>
            <w:rStyle w:val="Hyperlink"/>
            <w:noProof/>
          </w:rPr>
          <w:t>Capture</w:t>
        </w:r>
        <w:r w:rsidRPr="005F7CBD">
          <w:rPr>
            <w:rStyle w:val="Hyperlink"/>
            <w:noProof/>
            <w:lang w:eastAsia="zh-CN"/>
          </w:rPr>
          <w:t xml:space="preserve"> </w:t>
        </w:r>
        <w:r w:rsidRPr="005F7CBD">
          <w:rPr>
            <w:rStyle w:val="Hyperlink"/>
            <w:noProof/>
          </w:rPr>
          <w:t xml:space="preserve">Report </w:t>
        </w:r>
        <w:r w:rsidRPr="005F7CBD">
          <w:rPr>
            <w:rStyle w:val="Hyperlink"/>
            <w:noProof/>
            <w:lang w:eastAsia="zh-CN"/>
          </w:rPr>
          <w:t>as Notification</w:t>
        </w:r>
        <w:r w:rsidRPr="005F7CBD">
          <w:rPr>
            <w:rStyle w:val="Hyperlink"/>
            <w:noProof/>
          </w:rPr>
          <w:t xml:space="preserve">- </w:t>
        </w:r>
        <w:r w:rsidRPr="005F7CBD">
          <w:rPr>
            <w:rStyle w:val="Hyperlink"/>
            <w:noProof/>
            <w:lang w:eastAsia="zh-CN"/>
          </w:rPr>
          <w:t>fxtr</w:t>
        </w:r>
        <w:r w:rsidRPr="005F7CBD">
          <w:rPr>
            <w:rStyle w:val="Hyperlink"/>
            <w:noProof/>
          </w:rPr>
          <w:t>.</w:t>
        </w:r>
        <w:r w:rsidRPr="005F7CBD">
          <w:rPr>
            <w:rStyle w:val="Hyperlink"/>
            <w:noProof/>
            <w:lang w:eastAsia="zh-CN"/>
          </w:rPr>
          <w:t>031</w:t>
        </w:r>
        <w:r w:rsidRPr="005F7CBD">
          <w:rPr>
            <w:rStyle w:val="Hyperlink"/>
            <w:noProof/>
          </w:rPr>
          <w:t>.001</w:t>
        </w:r>
        <w:r w:rsidRPr="005F7CBD">
          <w:rPr>
            <w:rStyle w:val="Hyperlink"/>
            <w:noProof/>
            <w:lang w:eastAsia="zh-CN"/>
          </w:rPr>
          <w:t>.0</w:t>
        </w:r>
        <w:r w:rsidRPr="005F7CBD">
          <w:rPr>
            <w:rStyle w:val="Hyperlink"/>
            <w:noProof/>
            <w:lang w:val="en-US" w:eastAsia="zh-CN"/>
          </w:rPr>
          <w:t>2</w:t>
        </w:r>
        <w:r w:rsidRPr="005F7CBD">
          <w:rPr>
            <w:rStyle w:val="Hyperlink"/>
            <w:noProof/>
            <w:lang w:eastAsia="zh-CN"/>
          </w:rPr>
          <w:t>/fxtr.033.001.0</w:t>
        </w:r>
        <w:r w:rsidRPr="005F7CBD">
          <w:rPr>
            <w:rStyle w:val="Hyperlink"/>
            <w:noProof/>
            <w:lang w:val="en-US" w:eastAsia="zh-CN"/>
          </w:rPr>
          <w:t>2</w:t>
        </w:r>
        <w:r>
          <w:rPr>
            <w:noProof/>
            <w:webHidden/>
          </w:rPr>
          <w:tab/>
        </w:r>
        <w:r>
          <w:rPr>
            <w:noProof/>
            <w:webHidden/>
          </w:rPr>
          <w:fldChar w:fldCharType="begin"/>
        </w:r>
        <w:r>
          <w:rPr>
            <w:noProof/>
            <w:webHidden/>
          </w:rPr>
          <w:instrText xml:space="preserve"> PAGEREF _Toc190954142 \h </w:instrText>
        </w:r>
        <w:r>
          <w:rPr>
            <w:noProof/>
            <w:webHidden/>
          </w:rPr>
        </w:r>
        <w:r>
          <w:rPr>
            <w:noProof/>
            <w:webHidden/>
          </w:rPr>
          <w:fldChar w:fldCharType="separate"/>
        </w:r>
        <w:r>
          <w:rPr>
            <w:noProof/>
            <w:webHidden/>
          </w:rPr>
          <w:t>13</w:t>
        </w:r>
        <w:r>
          <w:rPr>
            <w:noProof/>
            <w:webHidden/>
          </w:rPr>
          <w:fldChar w:fldCharType="end"/>
        </w:r>
      </w:hyperlink>
    </w:p>
    <w:p w14:paraId="7831FA9B" w14:textId="778F5D4B" w:rsidR="003A5BC1" w:rsidRDefault="003A5BC1">
      <w:pPr>
        <w:pStyle w:val="TOC1"/>
        <w:rPr>
          <w:rFonts w:asciiTheme="minorHAnsi" w:hAnsiTheme="minorHAnsi" w:cstheme="minorBidi"/>
          <w:b w:val="0"/>
          <w:noProof/>
          <w:kern w:val="2"/>
          <w:sz w:val="22"/>
          <w:szCs w:val="22"/>
          <w:lang w:val="fr-BE" w:eastAsia="fr-BE"/>
          <w14:ligatures w14:val="standardContextual"/>
        </w:rPr>
      </w:pPr>
      <w:hyperlink w:anchor="_Toc190954143" w:history="1">
        <w:r w:rsidRPr="005F7CBD">
          <w:rPr>
            <w:rStyle w:val="Hyperlink"/>
            <w:noProof/>
          </w:rPr>
          <w:t>8.</w:t>
        </w:r>
        <w:r>
          <w:rPr>
            <w:rFonts w:asciiTheme="minorHAnsi" w:hAnsiTheme="minorHAnsi" w:cstheme="minorBidi"/>
            <w:b w:val="0"/>
            <w:noProof/>
            <w:kern w:val="2"/>
            <w:sz w:val="22"/>
            <w:szCs w:val="22"/>
            <w:lang w:val="fr-BE" w:eastAsia="fr-BE"/>
            <w14:ligatures w14:val="standardContextual"/>
          </w:rPr>
          <w:tab/>
        </w:r>
        <w:r w:rsidRPr="005F7CBD">
          <w:rPr>
            <w:rStyle w:val="Hyperlink"/>
            <w:noProof/>
          </w:rPr>
          <w:t>Revision Record</w:t>
        </w:r>
        <w:r>
          <w:rPr>
            <w:noProof/>
            <w:webHidden/>
          </w:rPr>
          <w:tab/>
        </w:r>
        <w:r>
          <w:rPr>
            <w:noProof/>
            <w:webHidden/>
          </w:rPr>
          <w:fldChar w:fldCharType="begin"/>
        </w:r>
        <w:r>
          <w:rPr>
            <w:noProof/>
            <w:webHidden/>
          </w:rPr>
          <w:instrText xml:space="preserve"> PAGEREF _Toc190954143 \h </w:instrText>
        </w:r>
        <w:r>
          <w:rPr>
            <w:noProof/>
            <w:webHidden/>
          </w:rPr>
        </w:r>
        <w:r>
          <w:rPr>
            <w:noProof/>
            <w:webHidden/>
          </w:rPr>
          <w:fldChar w:fldCharType="separate"/>
        </w:r>
        <w:r>
          <w:rPr>
            <w:noProof/>
            <w:webHidden/>
          </w:rPr>
          <w:t>18</w:t>
        </w:r>
        <w:r>
          <w:rPr>
            <w:noProof/>
            <w:webHidden/>
          </w:rPr>
          <w:fldChar w:fldCharType="end"/>
        </w:r>
      </w:hyperlink>
    </w:p>
    <w:p w14:paraId="47D50A0A" w14:textId="3068137B" w:rsidR="00D80AAC" w:rsidRDefault="00000000">
      <w:pPr>
        <w:rPr>
          <w:rFonts w:ascii="Arial" w:hAnsi="Arial" w:cs="Arial"/>
          <w:b/>
          <w:sz w:val="20"/>
        </w:rPr>
      </w:pPr>
      <w:r>
        <w:rPr>
          <w:rFonts w:ascii="Arial" w:hAnsi="Arial" w:cs="Arial"/>
          <w:b/>
          <w:sz w:val="20"/>
        </w:rPr>
        <w:fldChar w:fldCharType="end"/>
      </w:r>
    </w:p>
    <w:p w14:paraId="380F21A7" w14:textId="77777777" w:rsidR="00D80AAC" w:rsidRDefault="00000000">
      <w:pPr>
        <w:rPr>
          <w:rFonts w:ascii="Arial" w:hAnsi="Arial" w:cs="Arial"/>
          <w:b/>
          <w:sz w:val="20"/>
        </w:rPr>
      </w:pPr>
      <w:r>
        <w:rPr>
          <w:rFonts w:ascii="Arial" w:hAnsi="Arial" w:cs="Arial"/>
          <w:b/>
          <w:sz w:val="20"/>
        </w:rPr>
        <w:t>Preliminary note:</w:t>
      </w:r>
    </w:p>
    <w:p w14:paraId="378ACDFF" w14:textId="77777777" w:rsidR="00D80AAC" w:rsidRDefault="00000000">
      <w:pPr>
        <w:rPr>
          <w:rFonts w:ascii="Arial" w:hAnsi="Arial" w:cs="Arial"/>
          <w:sz w:val="20"/>
        </w:rPr>
      </w:pPr>
      <w:r>
        <w:rPr>
          <w:rFonts w:ascii="Arial" w:hAnsi="Arial" w:cs="Arial"/>
          <w:sz w:val="20"/>
        </w:rPr>
        <w:t>The Message Definition Report (MDR) is made of three parts:</w:t>
      </w:r>
    </w:p>
    <w:p w14:paraId="630D90AB" w14:textId="77777777" w:rsidR="00D80AAC" w:rsidRDefault="00000000">
      <w:pPr>
        <w:pStyle w:val="ListParagraph"/>
        <w:numPr>
          <w:ilvl w:val="0"/>
          <w:numId w:val="6"/>
        </w:numPr>
        <w:rPr>
          <w:rFonts w:ascii="Arial" w:hAnsi="Arial" w:cs="Arial"/>
          <w:sz w:val="20"/>
        </w:rPr>
      </w:pPr>
      <w:r>
        <w:rPr>
          <w:rFonts w:ascii="Arial" w:hAnsi="Arial" w:cs="Arial"/>
          <w:b/>
          <w:sz w:val="20"/>
        </w:rPr>
        <w:t>MDR - Part 1</w:t>
      </w:r>
      <w:r>
        <w:rPr>
          <w:rFonts w:ascii="Arial" w:hAnsi="Arial" w:cs="Arial"/>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9" w:history="1">
        <w:r w:rsidR="00D80AAC">
          <w:rPr>
            <w:rStyle w:val="Hyperlink"/>
            <w:rFonts w:ascii="Arial" w:hAnsi="Arial" w:cs="Arial"/>
            <w:color w:val="auto"/>
            <w:sz w:val="20"/>
          </w:rPr>
          <w:t>www.iso20022.org</w:t>
        </w:r>
      </w:hyperlink>
    </w:p>
    <w:p w14:paraId="1A73D294" w14:textId="77777777" w:rsidR="00D80AAC" w:rsidRDefault="00000000">
      <w:pPr>
        <w:pStyle w:val="ListParagraph"/>
        <w:numPr>
          <w:ilvl w:val="0"/>
          <w:numId w:val="6"/>
        </w:numPr>
        <w:spacing w:after="240"/>
        <w:rPr>
          <w:rFonts w:ascii="Arial" w:hAnsi="Arial" w:cs="Arial"/>
          <w:sz w:val="20"/>
        </w:rPr>
      </w:pPr>
      <w:r>
        <w:rPr>
          <w:rFonts w:ascii="Arial" w:hAnsi="Arial" w:cs="Arial"/>
          <w:b/>
          <w:sz w:val="20"/>
        </w:rPr>
        <w:t xml:space="preserve">MDR – Part 2 </w:t>
      </w:r>
      <w:r>
        <w:rPr>
          <w:rFonts w:ascii="Arial" w:hAnsi="Arial" w:cs="Arial"/>
          <w:sz w:val="20"/>
        </w:rPr>
        <w:t>is the detailed description of each message definition of the message set. Part 2 is produced by the RA using the model developed by the submitting organisation.</w:t>
      </w:r>
    </w:p>
    <w:p w14:paraId="6862452A" w14:textId="77777777" w:rsidR="00D80AAC" w:rsidRDefault="00000000">
      <w:pPr>
        <w:pStyle w:val="ListParagraph"/>
        <w:numPr>
          <w:ilvl w:val="0"/>
          <w:numId w:val="6"/>
        </w:numPr>
        <w:rPr>
          <w:rFonts w:ascii="Arial" w:hAnsi="Arial" w:cs="Arial"/>
          <w:sz w:val="20"/>
        </w:rPr>
      </w:pPr>
      <w:r>
        <w:rPr>
          <w:rFonts w:ascii="Arial" w:hAnsi="Arial" w:cs="Arial"/>
          <w:b/>
          <w:sz w:val="20"/>
        </w:rPr>
        <w:t xml:space="preserve">MDR – Part 3 </w:t>
      </w:r>
      <w:r>
        <w:rPr>
          <w:rFonts w:ascii="Arial" w:hAnsi="Arial" w:cs="Arial"/>
          <w:sz w:val="20"/>
        </w:rPr>
        <w:t>is an extract of the ISO 20022 Business Model describing the business concepts used in the message set. Part 3 is an Excel document produced by the RA.</w:t>
      </w:r>
    </w:p>
    <w:p w14:paraId="1D044E73" w14:textId="77777777" w:rsidR="00D80AAC" w:rsidRDefault="00000000">
      <w:pPr>
        <w:spacing w:before="0"/>
        <w:rPr>
          <w:rFonts w:ascii="Arial" w:hAnsi="Arial"/>
          <w:b/>
          <w:sz w:val="32"/>
        </w:rPr>
      </w:pPr>
      <w:bookmarkStart w:id="0" w:name="_Toc116962860"/>
      <w:bookmarkStart w:id="1" w:name="_Toc146690773"/>
      <w:r>
        <w:br w:type="page"/>
      </w:r>
    </w:p>
    <w:p w14:paraId="494264B9" w14:textId="77777777" w:rsidR="00D80AAC" w:rsidRDefault="00000000">
      <w:pPr>
        <w:pStyle w:val="Heading1"/>
      </w:pPr>
      <w:bookmarkStart w:id="2" w:name="_Toc190954123"/>
      <w:r>
        <w:lastRenderedPageBreak/>
        <w:t>Introduction</w:t>
      </w:r>
      <w:bookmarkEnd w:id="0"/>
      <w:bookmarkEnd w:id="1"/>
      <w:bookmarkEnd w:id="2"/>
    </w:p>
    <w:p w14:paraId="131EE9F9" w14:textId="77777777" w:rsidR="00D80AAC" w:rsidRDefault="00000000">
      <w:pPr>
        <w:pStyle w:val="Heading2"/>
      </w:pPr>
      <w:bookmarkStart w:id="3" w:name="_Toc190954124"/>
      <w:bookmarkStart w:id="4" w:name="_Toc146690774"/>
      <w:bookmarkStart w:id="5" w:name="_Toc116962861"/>
      <w:r>
        <w:t>Terms and definitions</w:t>
      </w:r>
      <w:bookmarkEnd w:id="3"/>
    </w:p>
    <w:p w14:paraId="2402A3FD" w14:textId="77777777" w:rsidR="00D80AAC" w:rsidRDefault="00000000">
      <w:pPr>
        <w:rPr>
          <w:rFonts w:ascii="Arial" w:hAnsi="Arial" w:cs="Arial"/>
          <w:sz w:val="18"/>
        </w:rPr>
      </w:pPr>
      <w:r>
        <w:rPr>
          <w:rFonts w:ascii="Arial" w:hAnsi="Arial" w:cs="Arial"/>
          <w:sz w:val="18"/>
        </w:rPr>
        <w:t>The following terms are reserved words defined in ISO 20022 – Part1. When used in this document, they will follow the UpperCamelCase notation.</w:t>
      </w:r>
    </w:p>
    <w:p w14:paraId="1459F309" w14:textId="77777777" w:rsidR="00D80AAC" w:rsidRDefault="00D80AAC">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firstRow="1" w:lastRow="0" w:firstColumn="1" w:lastColumn="0" w:noHBand="0" w:noVBand="1"/>
      </w:tblPr>
      <w:tblGrid>
        <w:gridCol w:w="2410"/>
        <w:gridCol w:w="7088"/>
      </w:tblGrid>
      <w:tr w:rsidR="00D80AAC" w14:paraId="6060DC77" w14:textId="77777777">
        <w:tc>
          <w:tcPr>
            <w:tcW w:w="2410" w:type="dxa"/>
            <w:shd w:val="pct60" w:color="000000" w:fill="FFFFFF"/>
            <w:vAlign w:val="center"/>
          </w:tcPr>
          <w:p w14:paraId="59CD56BE" w14:textId="77777777" w:rsidR="00D80AAC" w:rsidRDefault="00000000">
            <w:pPr>
              <w:pStyle w:val="TableTitle"/>
              <w:rPr>
                <w:rFonts w:ascii="Arial" w:hAnsi="Arial" w:cs="Arial"/>
                <w:sz w:val="20"/>
              </w:rPr>
            </w:pPr>
            <w:r>
              <w:rPr>
                <w:rFonts w:ascii="Arial" w:hAnsi="Arial" w:cs="Arial"/>
                <w:sz w:val="20"/>
              </w:rPr>
              <w:t>Term</w:t>
            </w:r>
          </w:p>
        </w:tc>
        <w:tc>
          <w:tcPr>
            <w:tcW w:w="7088" w:type="dxa"/>
            <w:shd w:val="pct60" w:color="000000" w:fill="FFFFFF"/>
            <w:vAlign w:val="center"/>
          </w:tcPr>
          <w:p w14:paraId="358592E3" w14:textId="77777777" w:rsidR="00D80AAC" w:rsidRDefault="00000000">
            <w:pPr>
              <w:pStyle w:val="TableTitle"/>
              <w:rPr>
                <w:rFonts w:ascii="Arial" w:hAnsi="Arial" w:cs="Arial"/>
                <w:sz w:val="20"/>
              </w:rPr>
            </w:pPr>
            <w:r>
              <w:rPr>
                <w:rFonts w:ascii="Arial" w:hAnsi="Arial" w:cs="Arial"/>
                <w:sz w:val="20"/>
              </w:rPr>
              <w:t>Definition</w:t>
            </w:r>
          </w:p>
        </w:tc>
      </w:tr>
      <w:tr w:rsidR="00D80AAC" w14:paraId="04BF352A" w14:textId="77777777">
        <w:tc>
          <w:tcPr>
            <w:tcW w:w="2410" w:type="dxa"/>
            <w:vAlign w:val="center"/>
          </w:tcPr>
          <w:p w14:paraId="7EF69E70" w14:textId="77777777" w:rsidR="00D80AAC" w:rsidRDefault="00000000">
            <w:pPr>
              <w:pStyle w:val="TableEntrySpecial"/>
              <w:rPr>
                <w:rFonts w:ascii="Arial" w:hAnsi="Arial" w:cs="Arial"/>
                <w:b w:val="0"/>
                <w:sz w:val="20"/>
              </w:rPr>
            </w:pPr>
            <w:r>
              <w:rPr>
                <w:rFonts w:ascii="Arial" w:hAnsi="Arial" w:cs="Arial"/>
                <w:b w:val="0"/>
                <w:sz w:val="20"/>
              </w:rPr>
              <w:t>BusinessRole</w:t>
            </w:r>
          </w:p>
        </w:tc>
        <w:tc>
          <w:tcPr>
            <w:tcW w:w="7088" w:type="dxa"/>
            <w:vAlign w:val="center"/>
          </w:tcPr>
          <w:p w14:paraId="56292D64" w14:textId="77777777" w:rsidR="00D80AAC" w:rsidRDefault="00000000">
            <w:pPr>
              <w:pStyle w:val="BodyText"/>
              <w:spacing w:before="0"/>
              <w:rPr>
                <w:rFonts w:ascii="Arial" w:hAnsi="Arial" w:cs="Arial"/>
              </w:rPr>
            </w:pPr>
            <w:r>
              <w:rPr>
                <w:rFonts w:ascii="Arial" w:hAnsi="Arial" w:cs="Arial"/>
                <w:lang w:val="en-US"/>
              </w:rPr>
              <w:t>functional role played by a business actor in a particular BusinessProcess or BusinessTransaction</w:t>
            </w:r>
          </w:p>
        </w:tc>
      </w:tr>
      <w:tr w:rsidR="00D80AAC" w14:paraId="370CCFAA" w14:textId="77777777">
        <w:tc>
          <w:tcPr>
            <w:tcW w:w="2410" w:type="dxa"/>
            <w:vAlign w:val="center"/>
          </w:tcPr>
          <w:p w14:paraId="36674BF3" w14:textId="77777777" w:rsidR="00D80AAC" w:rsidRDefault="00000000">
            <w:pPr>
              <w:pStyle w:val="TableEntrySpecial"/>
              <w:rPr>
                <w:rFonts w:ascii="Arial" w:hAnsi="Arial" w:cs="Arial"/>
                <w:b w:val="0"/>
                <w:sz w:val="20"/>
              </w:rPr>
            </w:pPr>
            <w:r>
              <w:rPr>
                <w:rFonts w:ascii="Arial" w:hAnsi="Arial" w:cs="Arial"/>
                <w:b w:val="0"/>
                <w:sz w:val="20"/>
              </w:rPr>
              <w:t>Participant</w:t>
            </w:r>
          </w:p>
        </w:tc>
        <w:tc>
          <w:tcPr>
            <w:tcW w:w="7088" w:type="dxa"/>
            <w:vAlign w:val="center"/>
          </w:tcPr>
          <w:p w14:paraId="33D96BE4" w14:textId="77777777" w:rsidR="00D80AAC" w:rsidRDefault="00000000">
            <w:pPr>
              <w:pStyle w:val="TableEntry"/>
              <w:rPr>
                <w:rFonts w:ascii="Arial" w:hAnsi="Arial" w:cs="Arial"/>
                <w:sz w:val="20"/>
              </w:rPr>
            </w:pPr>
            <w:r>
              <w:rPr>
                <w:rFonts w:ascii="Arial" w:hAnsi="Arial" w:cs="Arial"/>
                <w:sz w:val="20"/>
                <w:lang w:val="en-US"/>
              </w:rPr>
              <w:t>involvement of a BusinessRole in a BusinessTransaction</w:t>
            </w:r>
          </w:p>
        </w:tc>
      </w:tr>
      <w:tr w:rsidR="00D80AAC" w14:paraId="34A49FCE" w14:textId="77777777">
        <w:tc>
          <w:tcPr>
            <w:tcW w:w="2410" w:type="dxa"/>
            <w:vAlign w:val="center"/>
          </w:tcPr>
          <w:p w14:paraId="01876B54" w14:textId="77777777" w:rsidR="00D80AAC" w:rsidRDefault="00000000">
            <w:pPr>
              <w:pStyle w:val="TableEntrySpecial"/>
              <w:rPr>
                <w:rFonts w:ascii="Arial" w:hAnsi="Arial" w:cs="Arial"/>
                <w:b w:val="0"/>
                <w:sz w:val="20"/>
              </w:rPr>
            </w:pPr>
            <w:r>
              <w:rPr>
                <w:rFonts w:ascii="Arial" w:hAnsi="Arial" w:cs="Arial"/>
                <w:b w:val="0"/>
                <w:sz w:val="20"/>
              </w:rPr>
              <w:t>BusinessProcess</w:t>
            </w:r>
          </w:p>
        </w:tc>
        <w:tc>
          <w:tcPr>
            <w:tcW w:w="7088" w:type="dxa"/>
            <w:vAlign w:val="center"/>
          </w:tcPr>
          <w:p w14:paraId="432D1C54" w14:textId="77777777" w:rsidR="00D80AAC" w:rsidRDefault="00000000">
            <w:pPr>
              <w:pStyle w:val="BodyText"/>
              <w:spacing w:before="0"/>
              <w:rPr>
                <w:rFonts w:ascii="Arial" w:hAnsi="Arial" w:cs="Arial"/>
              </w:rPr>
            </w:pPr>
            <w:r>
              <w:rPr>
                <w:rFonts w:ascii="Arial" w:hAnsi="Arial" w:cs="Arial"/>
                <w:lang w:val="en-US"/>
              </w:rPr>
              <w:t>unrealized definition of the business activities undertaken by BusinessRoles within a BusinessArea whereby each BusinessProcess fulfils one type of business activity and whereby a BusinessProcess may include and extend other BusinessProcesses</w:t>
            </w:r>
          </w:p>
        </w:tc>
      </w:tr>
      <w:tr w:rsidR="00D80AAC" w14:paraId="1A5813FB" w14:textId="77777777">
        <w:trPr>
          <w:trHeight w:val="312"/>
        </w:trPr>
        <w:tc>
          <w:tcPr>
            <w:tcW w:w="2410" w:type="dxa"/>
            <w:vAlign w:val="center"/>
          </w:tcPr>
          <w:p w14:paraId="2A93663F" w14:textId="77777777" w:rsidR="00D80AAC" w:rsidRDefault="00000000">
            <w:pPr>
              <w:pStyle w:val="TableEntrySpecial"/>
              <w:rPr>
                <w:rFonts w:ascii="Arial" w:hAnsi="Arial" w:cs="Arial"/>
                <w:b w:val="0"/>
                <w:sz w:val="20"/>
              </w:rPr>
            </w:pPr>
            <w:r>
              <w:rPr>
                <w:rFonts w:ascii="Arial" w:hAnsi="Arial" w:cs="Arial"/>
                <w:b w:val="0"/>
                <w:sz w:val="20"/>
              </w:rPr>
              <w:t>BusinessTransaction</w:t>
            </w:r>
          </w:p>
        </w:tc>
        <w:tc>
          <w:tcPr>
            <w:tcW w:w="7088" w:type="dxa"/>
            <w:vAlign w:val="center"/>
          </w:tcPr>
          <w:p w14:paraId="73C65281" w14:textId="77777777" w:rsidR="00D80AAC" w:rsidRDefault="00000000">
            <w:pPr>
              <w:pStyle w:val="TableEntry"/>
              <w:rPr>
                <w:rFonts w:ascii="Arial" w:hAnsi="Arial" w:cs="Arial"/>
                <w:sz w:val="20"/>
              </w:rPr>
            </w:pPr>
            <w:r>
              <w:rPr>
                <w:rFonts w:ascii="Arial" w:hAnsi="Arial" w:cs="Arial"/>
                <w:sz w:val="20"/>
                <w:lang w:val="en-US"/>
              </w:rPr>
              <w:t>particular solution that meets the communication requirements and the interaction requirements of a particular BusinessProcess and BusinessArea</w:t>
            </w:r>
          </w:p>
        </w:tc>
      </w:tr>
      <w:tr w:rsidR="00D80AAC" w14:paraId="1F562AD1" w14:textId="77777777">
        <w:tc>
          <w:tcPr>
            <w:tcW w:w="2410" w:type="dxa"/>
            <w:vAlign w:val="center"/>
          </w:tcPr>
          <w:p w14:paraId="40033410" w14:textId="77777777" w:rsidR="00D80AAC" w:rsidRDefault="00000000">
            <w:pPr>
              <w:pStyle w:val="TableEntrySpecial"/>
              <w:rPr>
                <w:rFonts w:ascii="Arial" w:hAnsi="Arial" w:cs="Arial"/>
                <w:b w:val="0"/>
                <w:sz w:val="20"/>
              </w:rPr>
            </w:pPr>
            <w:r>
              <w:rPr>
                <w:rFonts w:ascii="Arial" w:hAnsi="Arial" w:cs="Arial"/>
                <w:b w:val="0"/>
                <w:sz w:val="20"/>
              </w:rPr>
              <w:t>MessageDefinition</w:t>
            </w:r>
          </w:p>
        </w:tc>
        <w:tc>
          <w:tcPr>
            <w:tcW w:w="7088" w:type="dxa"/>
            <w:vAlign w:val="center"/>
          </w:tcPr>
          <w:p w14:paraId="55F12646" w14:textId="77777777" w:rsidR="00D80AAC" w:rsidRDefault="00000000">
            <w:pPr>
              <w:pStyle w:val="BodyText"/>
              <w:spacing w:before="0"/>
              <w:rPr>
                <w:rFonts w:ascii="Arial" w:hAnsi="Arial" w:cs="Arial"/>
              </w:rPr>
            </w:pPr>
            <w:r>
              <w:rPr>
                <w:rFonts w:ascii="Arial" w:hAnsi="Arial" w:cs="Arial"/>
              </w:rPr>
              <w:t>formal description of the structure of a MessageInstance</w:t>
            </w:r>
          </w:p>
        </w:tc>
      </w:tr>
    </w:tbl>
    <w:p w14:paraId="47B5502B" w14:textId="77777777" w:rsidR="00D80AAC" w:rsidRDefault="00000000">
      <w:pPr>
        <w:pStyle w:val="Heading2"/>
        <w:rPr>
          <w:lang w:eastAsia="zh-CN"/>
        </w:rPr>
      </w:pPr>
      <w:bookmarkStart w:id="6" w:name="_Toc190954125"/>
      <w:r>
        <w:t>Glossary</w:t>
      </w:r>
      <w:bookmarkEnd w:id="4"/>
      <w:bookmarkEnd w:id="5"/>
      <w:bookmarkEnd w:id="6"/>
    </w:p>
    <w:p w14:paraId="11D15CF6" w14:textId="77777777" w:rsidR="00D80AAC" w:rsidRDefault="00000000">
      <w:pPr>
        <w:shd w:val="clear" w:color="auto" w:fill="99CCFF"/>
        <w:rPr>
          <w:rFonts w:ascii="Arial" w:hAnsi="Arial" w:cs="Arial"/>
          <w:b/>
          <w:lang w:eastAsia="zh-CN"/>
        </w:rPr>
      </w:pPr>
      <w:r>
        <w:rPr>
          <w:rFonts w:ascii="Arial" w:hAnsi="Arial" w:cs="Arial" w:hint="eastAsia"/>
          <w:b/>
          <w:lang w:eastAsia="zh-CN"/>
        </w:rPr>
        <w:t>Terms</w:t>
      </w:r>
    </w:p>
    <w:p w14:paraId="27E80CF4" w14:textId="77777777" w:rsidR="00D80AAC" w:rsidRDefault="00D80AAC">
      <w:pPr>
        <w:rPr>
          <w:lang w:eastAsia="zh-CN"/>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firstRow="1" w:lastRow="0" w:firstColumn="1" w:lastColumn="0" w:noHBand="0" w:noVBand="1"/>
      </w:tblPr>
      <w:tblGrid>
        <w:gridCol w:w="1984"/>
        <w:gridCol w:w="7088"/>
      </w:tblGrid>
      <w:tr w:rsidR="00D80AAC" w14:paraId="265D476A" w14:textId="77777777">
        <w:tc>
          <w:tcPr>
            <w:tcW w:w="1984" w:type="dxa"/>
            <w:shd w:val="pct60" w:color="000000" w:fill="FFFFFF"/>
            <w:vAlign w:val="center"/>
          </w:tcPr>
          <w:p w14:paraId="0C45C057" w14:textId="77777777" w:rsidR="00D80AAC" w:rsidRDefault="00000000">
            <w:pPr>
              <w:pStyle w:val="TableTitle"/>
              <w:rPr>
                <w:rFonts w:ascii="Arial" w:hAnsi="Arial" w:cs="Arial"/>
                <w:sz w:val="20"/>
              </w:rPr>
            </w:pPr>
            <w:r>
              <w:rPr>
                <w:rFonts w:ascii="Arial" w:hAnsi="Arial" w:cs="Arial" w:hint="eastAsia"/>
                <w:sz w:val="20"/>
              </w:rPr>
              <w:t>Business Process</w:t>
            </w:r>
          </w:p>
        </w:tc>
        <w:tc>
          <w:tcPr>
            <w:tcW w:w="7088" w:type="dxa"/>
            <w:shd w:val="pct60" w:color="000000" w:fill="FFFFFF"/>
            <w:vAlign w:val="center"/>
          </w:tcPr>
          <w:p w14:paraId="6AF078F5" w14:textId="77777777" w:rsidR="00D80AAC" w:rsidRDefault="00000000">
            <w:pPr>
              <w:pStyle w:val="TableTitle"/>
              <w:rPr>
                <w:rFonts w:ascii="Arial" w:hAnsi="Arial" w:cs="Arial"/>
                <w:sz w:val="20"/>
              </w:rPr>
            </w:pPr>
            <w:r>
              <w:rPr>
                <w:rFonts w:ascii="Arial" w:hAnsi="Arial" w:cs="Arial" w:hint="eastAsia"/>
                <w:sz w:val="20"/>
              </w:rPr>
              <w:t>Description</w:t>
            </w:r>
          </w:p>
        </w:tc>
      </w:tr>
      <w:tr w:rsidR="00D80AAC" w14:paraId="57D60470" w14:textId="77777777">
        <w:tc>
          <w:tcPr>
            <w:tcW w:w="1984" w:type="dxa"/>
          </w:tcPr>
          <w:p w14:paraId="63898373" w14:textId="77777777" w:rsidR="00D80AAC" w:rsidRDefault="00000000">
            <w:pPr>
              <w:pStyle w:val="TableEntrySpecial"/>
              <w:rPr>
                <w:rFonts w:ascii="Arial" w:hAnsi="Arial" w:cs="Arial"/>
                <w:sz w:val="20"/>
              </w:rPr>
            </w:pPr>
            <w:r>
              <w:rPr>
                <w:rFonts w:ascii="Arial" w:hAnsi="Arial" w:cs="Arial"/>
                <w:sz w:val="20"/>
              </w:rPr>
              <w:t>Pre-Trade</w:t>
            </w:r>
          </w:p>
        </w:tc>
        <w:tc>
          <w:tcPr>
            <w:tcW w:w="7088" w:type="dxa"/>
          </w:tcPr>
          <w:p w14:paraId="2D84B9BB" w14:textId="77777777" w:rsidR="00D80AAC" w:rsidRDefault="00000000">
            <w:pPr>
              <w:pStyle w:val="BodyText"/>
              <w:spacing w:before="0"/>
              <w:rPr>
                <w:rFonts w:ascii="Arial" w:eastAsia="Times New Roman" w:hAnsi="Arial" w:cs="Arial"/>
                <w:lang w:eastAsia="fr-BE"/>
              </w:rPr>
            </w:pPr>
            <w:r>
              <w:rPr>
                <w:rFonts w:ascii="Arial" w:eastAsia="Times New Roman" w:hAnsi="Arial" w:cs="Arial"/>
                <w:lang w:eastAsia="fr-BE"/>
              </w:rPr>
              <w:t>Pre-Trade covers all activity which occurs prior to a trade. Examples of pre-trade activity are indications of interest (IOI), trade advertisements, quotes and market data (in support of trade through post-trade functions, i.e. market data dissemination, instrument identifiers, descriptive data, attributes, rates, codes and contact data, etc.)</w:t>
            </w:r>
          </w:p>
        </w:tc>
      </w:tr>
      <w:tr w:rsidR="00D80AAC" w14:paraId="65CC0743" w14:textId="77777777">
        <w:tc>
          <w:tcPr>
            <w:tcW w:w="1984" w:type="dxa"/>
            <w:vAlign w:val="center"/>
          </w:tcPr>
          <w:p w14:paraId="48751DCB" w14:textId="77777777" w:rsidR="00D80AAC" w:rsidRDefault="00000000">
            <w:pPr>
              <w:pStyle w:val="TableEntrySpecial"/>
              <w:rPr>
                <w:rFonts w:ascii="Arial" w:hAnsi="Arial" w:cs="Arial"/>
                <w:sz w:val="20"/>
              </w:rPr>
            </w:pPr>
            <w:r>
              <w:rPr>
                <w:rFonts w:ascii="Arial" w:hAnsi="Arial" w:cs="Arial" w:hint="eastAsia"/>
                <w:sz w:val="20"/>
              </w:rPr>
              <w:t>Trade</w:t>
            </w:r>
          </w:p>
        </w:tc>
        <w:tc>
          <w:tcPr>
            <w:tcW w:w="7088" w:type="dxa"/>
            <w:vAlign w:val="center"/>
          </w:tcPr>
          <w:p w14:paraId="5004DE2B" w14:textId="77777777" w:rsidR="00D80AAC" w:rsidRDefault="00000000">
            <w:pPr>
              <w:pStyle w:val="TableEntry"/>
              <w:rPr>
                <w:rFonts w:ascii="Arial" w:hAnsi="Arial" w:cs="Arial"/>
                <w:sz w:val="20"/>
              </w:rPr>
            </w:pPr>
            <w:r>
              <w:rPr>
                <w:rFonts w:ascii="Arial" w:hAnsi="Arial" w:cs="Arial"/>
                <w:sz w:val="20"/>
              </w:rPr>
              <w:t>The trade area includes the order and execution processes, including order management, order routing and trade execution.</w:t>
            </w:r>
          </w:p>
        </w:tc>
      </w:tr>
      <w:tr w:rsidR="00D80AAC" w14:paraId="73CE4DE8" w14:textId="77777777">
        <w:tc>
          <w:tcPr>
            <w:tcW w:w="1984" w:type="dxa"/>
            <w:vAlign w:val="center"/>
          </w:tcPr>
          <w:p w14:paraId="5F3F87E7" w14:textId="77777777" w:rsidR="00D80AAC" w:rsidRDefault="00000000">
            <w:pPr>
              <w:pStyle w:val="TableEntrySpecial"/>
              <w:rPr>
                <w:rFonts w:ascii="Arial" w:hAnsi="Arial" w:cs="Arial"/>
                <w:sz w:val="20"/>
              </w:rPr>
            </w:pPr>
            <w:r>
              <w:rPr>
                <w:rFonts w:ascii="Arial" w:hAnsi="Arial" w:cs="Arial"/>
                <w:sz w:val="20"/>
              </w:rPr>
              <w:t>Trade Execution</w:t>
            </w:r>
          </w:p>
        </w:tc>
        <w:tc>
          <w:tcPr>
            <w:tcW w:w="7088" w:type="dxa"/>
            <w:vAlign w:val="center"/>
          </w:tcPr>
          <w:p w14:paraId="234D9EB5" w14:textId="77777777" w:rsidR="00D80AAC" w:rsidRDefault="00000000">
            <w:pPr>
              <w:pStyle w:val="BodyText"/>
              <w:spacing w:before="0"/>
              <w:rPr>
                <w:rFonts w:ascii="Arial" w:eastAsia="Times New Roman" w:hAnsi="Arial" w:cs="Arial"/>
                <w:lang w:eastAsia="fr-BE"/>
              </w:rPr>
            </w:pPr>
            <w:r>
              <w:rPr>
                <w:rFonts w:ascii="Arial" w:eastAsia="Times New Roman" w:hAnsi="Arial" w:cs="Arial"/>
                <w:lang w:eastAsia="fr-BE"/>
              </w:rPr>
              <w:t>The process in which a trade is executed. The trade may be a single, multi-leg, cross, basket, list, etc.</w:t>
            </w:r>
          </w:p>
        </w:tc>
      </w:tr>
      <w:tr w:rsidR="00D80AAC" w14:paraId="33D7A975" w14:textId="77777777">
        <w:trPr>
          <w:trHeight w:val="312"/>
        </w:trPr>
        <w:tc>
          <w:tcPr>
            <w:tcW w:w="1984" w:type="dxa"/>
            <w:vAlign w:val="center"/>
          </w:tcPr>
          <w:p w14:paraId="4C8FBA69" w14:textId="77777777" w:rsidR="00D80AAC" w:rsidRDefault="00000000">
            <w:pPr>
              <w:pStyle w:val="TableEntrySpecial"/>
              <w:rPr>
                <w:rFonts w:ascii="Arial" w:hAnsi="Arial" w:cs="Arial"/>
                <w:sz w:val="20"/>
              </w:rPr>
            </w:pPr>
            <w:r>
              <w:rPr>
                <w:rFonts w:ascii="Arial" w:hAnsi="Arial" w:cs="Arial"/>
                <w:sz w:val="20"/>
              </w:rPr>
              <w:t>Post-Trade</w:t>
            </w:r>
          </w:p>
        </w:tc>
        <w:tc>
          <w:tcPr>
            <w:tcW w:w="7088" w:type="dxa"/>
            <w:vAlign w:val="center"/>
          </w:tcPr>
          <w:p w14:paraId="40EF352C" w14:textId="77777777" w:rsidR="00D80AAC" w:rsidRDefault="00000000">
            <w:pPr>
              <w:pStyle w:val="TableEntry"/>
              <w:rPr>
                <w:rFonts w:ascii="Arial" w:hAnsi="Arial" w:cs="Arial"/>
                <w:sz w:val="20"/>
              </w:rPr>
            </w:pPr>
            <w:r>
              <w:rPr>
                <w:rFonts w:ascii="Arial" w:hAnsi="Arial" w:cs="Arial"/>
                <w:sz w:val="20"/>
              </w:rPr>
              <w:t>Post-trade covers all activities after execution, up until clearing and pre-settlement begins.</w:t>
            </w:r>
          </w:p>
        </w:tc>
      </w:tr>
      <w:tr w:rsidR="00D80AAC" w14:paraId="08BE6861" w14:textId="77777777">
        <w:tc>
          <w:tcPr>
            <w:tcW w:w="1984" w:type="dxa"/>
            <w:vAlign w:val="center"/>
          </w:tcPr>
          <w:p w14:paraId="738CCA7D" w14:textId="77777777" w:rsidR="00D80AAC" w:rsidRDefault="00000000">
            <w:pPr>
              <w:pStyle w:val="TableEntrySpecial"/>
              <w:rPr>
                <w:rFonts w:ascii="Arial" w:hAnsi="Arial" w:cs="Arial"/>
                <w:sz w:val="20"/>
              </w:rPr>
            </w:pPr>
            <w:r>
              <w:rPr>
                <w:rFonts w:ascii="Arial" w:hAnsi="Arial" w:cs="Arial"/>
                <w:sz w:val="20"/>
              </w:rPr>
              <w:t xml:space="preserve">Trade Capture &amp; Validations </w:t>
            </w:r>
          </w:p>
        </w:tc>
        <w:tc>
          <w:tcPr>
            <w:tcW w:w="7088" w:type="dxa"/>
            <w:vAlign w:val="center"/>
          </w:tcPr>
          <w:p w14:paraId="7B410735" w14:textId="77777777" w:rsidR="00D80AAC" w:rsidRDefault="00000000">
            <w:pPr>
              <w:pStyle w:val="BodyText"/>
              <w:spacing w:before="60" w:after="60"/>
              <w:rPr>
                <w:rFonts w:ascii="Arial" w:hAnsi="Arial" w:cs="Arial"/>
                <w:lang w:eastAsia="zh-CN"/>
              </w:rPr>
            </w:pPr>
            <w:r>
              <w:rPr>
                <w:rFonts w:ascii="Arial" w:eastAsia="Times New Roman" w:hAnsi="Arial" w:cs="Arial"/>
                <w:lang w:eastAsia="fr-BE"/>
              </w:rPr>
              <w:t>The process in which trades (block and / or allocations) are captured by a central counterparty or local</w:t>
            </w:r>
            <w:r>
              <w:rPr>
                <w:rFonts w:ascii="Arial" w:hAnsi="Arial" w:cs="Arial" w:hint="eastAsia"/>
                <w:lang w:eastAsia="zh-CN"/>
              </w:rPr>
              <w:t xml:space="preserve"> from the trading system.</w:t>
            </w:r>
          </w:p>
        </w:tc>
      </w:tr>
      <w:tr w:rsidR="00D80AAC" w14:paraId="5DF2856F" w14:textId="77777777">
        <w:tc>
          <w:tcPr>
            <w:tcW w:w="1984" w:type="dxa"/>
            <w:vAlign w:val="center"/>
          </w:tcPr>
          <w:p w14:paraId="0BB708EA" w14:textId="77777777" w:rsidR="00D80AAC" w:rsidRDefault="00000000">
            <w:pPr>
              <w:pStyle w:val="TableEntrySpecial"/>
              <w:rPr>
                <w:rFonts w:ascii="Arial" w:hAnsi="Arial" w:cs="Arial"/>
                <w:sz w:val="20"/>
              </w:rPr>
            </w:pPr>
            <w:r>
              <w:rPr>
                <w:rFonts w:ascii="Arial" w:hAnsi="Arial" w:cs="Arial"/>
                <w:sz w:val="20"/>
              </w:rPr>
              <w:t>Allocation</w:t>
            </w:r>
          </w:p>
        </w:tc>
        <w:tc>
          <w:tcPr>
            <w:tcW w:w="7088" w:type="dxa"/>
            <w:vAlign w:val="center"/>
          </w:tcPr>
          <w:p w14:paraId="07DDAAEA" w14:textId="77777777" w:rsidR="00D80AAC" w:rsidRDefault="00000000">
            <w:pPr>
              <w:pStyle w:val="BodyText"/>
              <w:spacing w:before="60" w:after="60"/>
              <w:rPr>
                <w:rFonts w:ascii="Arial" w:eastAsia="Times New Roman" w:hAnsi="Arial" w:cs="Arial"/>
                <w:lang w:eastAsia="fr-BE"/>
              </w:rPr>
            </w:pPr>
            <w:r>
              <w:rPr>
                <w:rFonts w:ascii="Arial" w:eastAsia="Times New Roman" w:hAnsi="Arial" w:cs="Arial"/>
                <w:lang w:eastAsia="fr-BE"/>
              </w:rPr>
              <w:t>Allocation of trades from both two and three party models.</w:t>
            </w:r>
          </w:p>
        </w:tc>
      </w:tr>
    </w:tbl>
    <w:p w14:paraId="3BF5D688" w14:textId="77777777" w:rsidR="00D80AAC" w:rsidRDefault="00D80AAC">
      <w:pPr>
        <w:rPr>
          <w:lang w:eastAsia="zh-CN"/>
        </w:rPr>
      </w:pPr>
    </w:p>
    <w:p w14:paraId="6133E5C3" w14:textId="77777777" w:rsidR="00D80AAC" w:rsidRDefault="00000000">
      <w:pPr>
        <w:shd w:val="clear" w:color="auto" w:fill="99CCFF"/>
        <w:rPr>
          <w:rFonts w:ascii="Arial" w:hAnsi="Arial" w:cs="Arial"/>
          <w:b/>
        </w:rPr>
      </w:pPr>
      <w:bookmarkStart w:id="7" w:name="_Toc146690776"/>
      <w:bookmarkStart w:id="8" w:name="_Toc116962862"/>
      <w:r>
        <w:rPr>
          <w:rFonts w:ascii="Arial" w:hAnsi="Arial" w:cs="Arial"/>
          <w:b/>
        </w:rPr>
        <w:t>Acronyms</w:t>
      </w:r>
      <w:bookmarkEnd w:id="7"/>
    </w:p>
    <w:p w14:paraId="1F025930" w14:textId="77777777" w:rsidR="00D80AAC" w:rsidRDefault="00D80AAC">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firstRow="1" w:lastRow="0" w:firstColumn="1" w:lastColumn="0" w:noHBand="0" w:noVBand="1"/>
      </w:tblPr>
      <w:tblGrid>
        <w:gridCol w:w="1984"/>
        <w:gridCol w:w="7088"/>
      </w:tblGrid>
      <w:tr w:rsidR="00D80AAC" w14:paraId="59106831" w14:textId="77777777">
        <w:tc>
          <w:tcPr>
            <w:tcW w:w="1984" w:type="dxa"/>
            <w:shd w:val="pct60" w:color="000000" w:fill="FFFFFF"/>
            <w:vAlign w:val="center"/>
          </w:tcPr>
          <w:p w14:paraId="382436C4" w14:textId="77777777" w:rsidR="00D80AAC" w:rsidRDefault="00000000">
            <w:pPr>
              <w:pStyle w:val="TableTitle"/>
              <w:rPr>
                <w:rFonts w:ascii="Arial" w:hAnsi="Arial" w:cs="Arial"/>
                <w:sz w:val="20"/>
              </w:rPr>
            </w:pPr>
            <w:r>
              <w:rPr>
                <w:rFonts w:ascii="Arial" w:hAnsi="Arial" w:cs="Arial"/>
                <w:sz w:val="20"/>
              </w:rPr>
              <w:t>Acronym</w:t>
            </w:r>
          </w:p>
        </w:tc>
        <w:tc>
          <w:tcPr>
            <w:tcW w:w="7088" w:type="dxa"/>
            <w:shd w:val="pct60" w:color="000000" w:fill="FFFFFF"/>
            <w:vAlign w:val="center"/>
          </w:tcPr>
          <w:p w14:paraId="6055DD1C" w14:textId="77777777" w:rsidR="00D80AAC" w:rsidRDefault="00000000">
            <w:pPr>
              <w:pStyle w:val="TableTitle"/>
              <w:rPr>
                <w:rFonts w:ascii="Arial" w:hAnsi="Arial" w:cs="Arial"/>
                <w:sz w:val="20"/>
              </w:rPr>
            </w:pPr>
            <w:r>
              <w:rPr>
                <w:rFonts w:ascii="Arial" w:hAnsi="Arial" w:cs="Arial"/>
                <w:sz w:val="20"/>
              </w:rPr>
              <w:t>Definition</w:t>
            </w:r>
          </w:p>
        </w:tc>
      </w:tr>
      <w:tr w:rsidR="00D80AAC" w14:paraId="57B27091" w14:textId="77777777">
        <w:tc>
          <w:tcPr>
            <w:tcW w:w="1984" w:type="dxa"/>
            <w:vAlign w:val="center"/>
          </w:tcPr>
          <w:p w14:paraId="657A04A7" w14:textId="77777777" w:rsidR="00D80AAC" w:rsidRDefault="00000000">
            <w:pPr>
              <w:pStyle w:val="TableEntrySpecial"/>
              <w:rPr>
                <w:rFonts w:ascii="Arial" w:eastAsiaTheme="minorEastAsia" w:hAnsi="Arial" w:cs="Arial"/>
                <w:sz w:val="20"/>
                <w:lang w:eastAsia="zh-CN"/>
              </w:rPr>
            </w:pPr>
            <w:r>
              <w:rPr>
                <w:rFonts w:ascii="Arial" w:eastAsiaTheme="minorEastAsia" w:hAnsi="Arial" w:cs="Arial" w:hint="eastAsia"/>
                <w:sz w:val="20"/>
                <w:lang w:eastAsia="zh-CN"/>
              </w:rPr>
              <w:t>CFETS</w:t>
            </w:r>
          </w:p>
        </w:tc>
        <w:tc>
          <w:tcPr>
            <w:tcW w:w="7088" w:type="dxa"/>
            <w:vAlign w:val="center"/>
          </w:tcPr>
          <w:p w14:paraId="1511673E" w14:textId="77777777" w:rsidR="00D80AAC" w:rsidRDefault="00000000">
            <w:pPr>
              <w:pStyle w:val="TableEntry"/>
              <w:rPr>
                <w:rFonts w:ascii="Arial" w:eastAsiaTheme="minorEastAsia" w:hAnsi="Arial" w:cs="Arial"/>
                <w:b/>
                <w:sz w:val="20"/>
                <w:lang w:eastAsia="zh-CN"/>
              </w:rPr>
            </w:pPr>
            <w:r>
              <w:rPr>
                <w:rFonts w:ascii="Arial" w:eastAsiaTheme="minorEastAsia" w:hAnsi="Arial" w:cs="Arial" w:hint="eastAsia"/>
                <w:sz w:val="20"/>
                <w:lang w:eastAsia="zh-CN"/>
              </w:rPr>
              <w:t xml:space="preserve">China </w:t>
            </w:r>
            <w:r>
              <w:rPr>
                <w:rFonts w:ascii="Arial" w:hAnsi="Arial" w:cs="Arial" w:hint="eastAsia"/>
                <w:lang w:eastAsia="zh-CN"/>
              </w:rPr>
              <w:t>Foreign Exchange</w:t>
            </w:r>
            <w:r>
              <w:rPr>
                <w:rFonts w:ascii="Arial" w:eastAsiaTheme="minorEastAsia" w:hAnsi="Arial" w:cs="Arial" w:hint="eastAsia"/>
                <w:lang w:eastAsia="zh-CN"/>
              </w:rPr>
              <w:t xml:space="preserve"> Trade System</w:t>
            </w:r>
          </w:p>
        </w:tc>
      </w:tr>
      <w:tr w:rsidR="00D80AAC" w14:paraId="46CCED3B" w14:textId="77777777">
        <w:tc>
          <w:tcPr>
            <w:tcW w:w="1984" w:type="dxa"/>
            <w:vAlign w:val="center"/>
          </w:tcPr>
          <w:p w14:paraId="7395499B" w14:textId="77777777" w:rsidR="00D80AAC" w:rsidRDefault="00000000">
            <w:pPr>
              <w:pStyle w:val="TableEntrySpecial"/>
              <w:rPr>
                <w:rFonts w:ascii="Arial" w:eastAsiaTheme="minorEastAsia" w:hAnsi="Arial" w:cs="Arial"/>
                <w:sz w:val="20"/>
                <w:lang w:eastAsia="zh-CN"/>
              </w:rPr>
            </w:pPr>
            <w:r>
              <w:rPr>
                <w:rFonts w:ascii="Arial" w:eastAsiaTheme="minorEastAsia" w:hAnsi="Arial" w:cs="Arial" w:hint="eastAsia"/>
                <w:sz w:val="20"/>
                <w:lang w:eastAsia="zh-CN"/>
              </w:rPr>
              <w:t>FX</w:t>
            </w:r>
          </w:p>
        </w:tc>
        <w:tc>
          <w:tcPr>
            <w:tcW w:w="7088" w:type="dxa"/>
            <w:vAlign w:val="center"/>
          </w:tcPr>
          <w:p w14:paraId="4135C4D5" w14:textId="77777777" w:rsidR="00D80AAC" w:rsidRDefault="00000000">
            <w:pPr>
              <w:pStyle w:val="BodyText"/>
              <w:spacing w:before="0"/>
              <w:rPr>
                <w:rFonts w:ascii="Arial" w:hAnsi="Arial" w:cs="Arial"/>
                <w:lang w:eastAsia="zh-CN"/>
              </w:rPr>
            </w:pPr>
            <w:r>
              <w:rPr>
                <w:rFonts w:ascii="Arial" w:hAnsi="Arial" w:cs="Arial" w:hint="eastAsia"/>
                <w:lang w:eastAsia="zh-CN"/>
              </w:rPr>
              <w:t>Foreign Exchange</w:t>
            </w:r>
          </w:p>
        </w:tc>
      </w:tr>
    </w:tbl>
    <w:p w14:paraId="3EB5BFB5" w14:textId="77777777" w:rsidR="00D80AAC" w:rsidRDefault="00D80AAC">
      <w:pPr>
        <w:rPr>
          <w:rFonts w:ascii="Arial" w:hAnsi="Arial" w:cs="Arial"/>
        </w:rPr>
      </w:pPr>
      <w:bookmarkStart w:id="9" w:name="_Toc146690777"/>
    </w:p>
    <w:p w14:paraId="5D886356" w14:textId="77777777" w:rsidR="00D80AAC" w:rsidRDefault="00000000">
      <w:pPr>
        <w:shd w:val="clear" w:color="auto" w:fill="99CCFF"/>
        <w:rPr>
          <w:rFonts w:ascii="Arial" w:hAnsi="Arial" w:cs="Arial"/>
          <w:b/>
        </w:rPr>
      </w:pPr>
      <w:r>
        <w:rPr>
          <w:rFonts w:ascii="Arial" w:hAnsi="Arial" w:cs="Arial"/>
          <w:b/>
        </w:rPr>
        <w:lastRenderedPageBreak/>
        <w:t>Abbreviations</w:t>
      </w:r>
      <w:bookmarkEnd w:id="9"/>
    </w:p>
    <w:p w14:paraId="5457B940" w14:textId="77777777" w:rsidR="00D80AAC" w:rsidRDefault="00D80AAC">
      <w:pPr>
        <w:rPr>
          <w:rFonts w:ascii="Arial" w:hAnsi="Arial" w:cs="Arial"/>
        </w:rPr>
      </w:pPr>
    </w:p>
    <w:tbl>
      <w:tblPr>
        <w:tblW w:w="9037"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4A0" w:firstRow="1" w:lastRow="0" w:firstColumn="1" w:lastColumn="0" w:noHBand="0" w:noVBand="1"/>
      </w:tblPr>
      <w:tblGrid>
        <w:gridCol w:w="1984"/>
        <w:gridCol w:w="7053"/>
      </w:tblGrid>
      <w:tr w:rsidR="00D80AAC" w14:paraId="4D74C600" w14:textId="77777777">
        <w:tc>
          <w:tcPr>
            <w:tcW w:w="1984" w:type="dxa"/>
            <w:shd w:val="pct60" w:color="000000" w:fill="FFFFFF"/>
          </w:tcPr>
          <w:p w14:paraId="446AB261" w14:textId="77777777" w:rsidR="00D80AAC" w:rsidRDefault="00000000">
            <w:pPr>
              <w:pStyle w:val="TableTitle"/>
              <w:rPr>
                <w:rFonts w:ascii="Arial" w:hAnsi="Arial" w:cs="Arial"/>
                <w:sz w:val="20"/>
              </w:rPr>
            </w:pPr>
            <w:r>
              <w:rPr>
                <w:rFonts w:ascii="Arial" w:hAnsi="Arial" w:cs="Arial"/>
                <w:sz w:val="20"/>
              </w:rPr>
              <w:t>Abbreviation</w:t>
            </w:r>
          </w:p>
        </w:tc>
        <w:tc>
          <w:tcPr>
            <w:tcW w:w="7053" w:type="dxa"/>
            <w:shd w:val="pct60" w:color="000000" w:fill="FFFFFF"/>
          </w:tcPr>
          <w:p w14:paraId="4C49FCD1" w14:textId="77777777" w:rsidR="00D80AAC" w:rsidRDefault="00000000">
            <w:pPr>
              <w:pStyle w:val="TableTitle"/>
              <w:rPr>
                <w:rFonts w:ascii="Arial" w:hAnsi="Arial" w:cs="Arial"/>
                <w:sz w:val="20"/>
              </w:rPr>
            </w:pPr>
            <w:r>
              <w:rPr>
                <w:rFonts w:ascii="Arial" w:hAnsi="Arial" w:cs="Arial"/>
                <w:sz w:val="20"/>
              </w:rPr>
              <w:t>Definition</w:t>
            </w:r>
          </w:p>
        </w:tc>
      </w:tr>
      <w:tr w:rsidR="00D80AAC" w14:paraId="223578F5" w14:textId="77777777">
        <w:tc>
          <w:tcPr>
            <w:tcW w:w="1984" w:type="dxa"/>
          </w:tcPr>
          <w:p w14:paraId="13DCD34E" w14:textId="77777777" w:rsidR="00D80AAC" w:rsidRDefault="00000000">
            <w:pPr>
              <w:pStyle w:val="TableEntrySpecial"/>
              <w:rPr>
                <w:rFonts w:ascii="Arial" w:hAnsi="Arial" w:cs="Arial"/>
                <w:sz w:val="20"/>
              </w:rPr>
            </w:pPr>
            <w:r>
              <w:rPr>
                <w:rFonts w:ascii="Arial" w:hAnsi="Arial" w:cs="Arial"/>
                <w:sz w:val="20"/>
              </w:rPr>
              <w:t>Ack</w:t>
            </w:r>
          </w:p>
        </w:tc>
        <w:tc>
          <w:tcPr>
            <w:tcW w:w="7053" w:type="dxa"/>
          </w:tcPr>
          <w:p w14:paraId="19A320FE" w14:textId="77777777" w:rsidR="00D80AAC" w:rsidRDefault="00000000">
            <w:pPr>
              <w:pStyle w:val="TableEntrySpecial"/>
              <w:rPr>
                <w:rFonts w:ascii="Arial" w:hAnsi="Arial" w:cs="Arial"/>
                <w:b w:val="0"/>
                <w:sz w:val="20"/>
              </w:rPr>
            </w:pPr>
            <w:r>
              <w:rPr>
                <w:rFonts w:ascii="Arial" w:hAnsi="Arial" w:cs="Arial"/>
                <w:b w:val="0"/>
                <w:sz w:val="20"/>
              </w:rPr>
              <w:t>Acknowledgement</w:t>
            </w:r>
          </w:p>
        </w:tc>
      </w:tr>
    </w:tbl>
    <w:p w14:paraId="786E09D2" w14:textId="77777777" w:rsidR="00D80AAC" w:rsidRDefault="00000000">
      <w:pPr>
        <w:pStyle w:val="Heading2"/>
      </w:pPr>
      <w:bookmarkStart w:id="10" w:name="_Toc146690778"/>
      <w:bookmarkStart w:id="11" w:name="_Toc190954126"/>
      <w:r>
        <w:t>Document Scope</w:t>
      </w:r>
      <w:bookmarkEnd w:id="8"/>
      <w:bookmarkEnd w:id="10"/>
      <w:r>
        <w:t xml:space="preserve"> and Objectives</w:t>
      </w:r>
      <w:bookmarkEnd w:id="11"/>
    </w:p>
    <w:p w14:paraId="307BADAF" w14:textId="77777777" w:rsidR="00D80AAC" w:rsidRDefault="00000000">
      <w:pPr>
        <w:pStyle w:val="BodyText"/>
        <w:jc w:val="both"/>
        <w:rPr>
          <w:rFonts w:ascii="Arial" w:hAnsi="Arial" w:cs="Arial"/>
        </w:rPr>
      </w:pPr>
      <w:bookmarkStart w:id="12" w:name="OLE_LINK1"/>
      <w:bookmarkStart w:id="13" w:name="OLE_LINK2"/>
      <w:r>
        <w:rPr>
          <w:rFonts w:ascii="Arial" w:hAnsi="Arial" w:cs="Arial"/>
        </w:rPr>
        <w:t xml:space="preserve">This document is the first part of the ISO 20022 Message Definition Report (MDR) that describes the </w:t>
      </w:r>
      <w:r>
        <w:rPr>
          <w:rFonts w:ascii="Arial" w:hAnsi="Arial" w:cs="Arial"/>
          <w:i/>
        </w:rPr>
        <w:t>BusinessTransactions</w:t>
      </w:r>
      <w:r>
        <w:rPr>
          <w:rFonts w:ascii="Arial" w:hAnsi="Arial" w:cs="Arial"/>
        </w:rPr>
        <w:t xml:space="preserve"> and underlying message set. For the sake of completeness, the document may also describe BusinessActivities that are not in the scope of the project.</w:t>
      </w:r>
    </w:p>
    <w:bookmarkEnd w:id="12"/>
    <w:bookmarkEnd w:id="13"/>
    <w:p w14:paraId="13C2D7BC" w14:textId="77777777" w:rsidR="00D80AAC" w:rsidRDefault="00000000">
      <w:pPr>
        <w:pStyle w:val="BodyText"/>
        <w:jc w:val="both"/>
        <w:rPr>
          <w:rFonts w:ascii="Arial" w:hAnsi="Arial" w:cs="Arial"/>
        </w:rPr>
      </w:pPr>
      <w:r>
        <w:rPr>
          <w:rFonts w:ascii="Arial" w:hAnsi="Arial" w:cs="Arial"/>
        </w:rPr>
        <w:t>This document sets:</w:t>
      </w:r>
    </w:p>
    <w:p w14:paraId="34DB13E0" w14:textId="77777777" w:rsidR="00D80AAC" w:rsidRDefault="00000000">
      <w:pPr>
        <w:pStyle w:val="BodyText"/>
        <w:numPr>
          <w:ilvl w:val="0"/>
          <w:numId w:val="7"/>
        </w:numPr>
        <w:spacing w:before="120"/>
        <w:jc w:val="both"/>
        <w:rPr>
          <w:rFonts w:ascii="Arial" w:hAnsi="Arial" w:cs="Arial"/>
        </w:rPr>
      </w:pPr>
      <w:r>
        <w:rPr>
          <w:rFonts w:ascii="Arial" w:hAnsi="Arial" w:cs="Arial"/>
        </w:rPr>
        <w:t>The BusinessProcess scope (business processes addressed or impacted by the project)</w:t>
      </w:r>
    </w:p>
    <w:p w14:paraId="53964447" w14:textId="77777777" w:rsidR="00D80AAC" w:rsidRDefault="00000000">
      <w:pPr>
        <w:pStyle w:val="BodyText"/>
        <w:numPr>
          <w:ilvl w:val="0"/>
          <w:numId w:val="7"/>
        </w:numPr>
        <w:spacing w:before="120"/>
        <w:jc w:val="both"/>
        <w:rPr>
          <w:rFonts w:ascii="Arial" w:hAnsi="Arial" w:cs="Arial"/>
        </w:rPr>
      </w:pPr>
      <w:r>
        <w:rPr>
          <w:rFonts w:ascii="Arial" w:hAnsi="Arial" w:cs="Arial"/>
        </w:rPr>
        <w:t>The BusinessRoles involved in these BusinessProcesses</w:t>
      </w:r>
    </w:p>
    <w:p w14:paraId="46C631B5" w14:textId="77777777" w:rsidR="00D80AAC" w:rsidRDefault="00D80AAC">
      <w:pPr>
        <w:pStyle w:val="BodyText"/>
        <w:spacing w:before="120"/>
        <w:ind w:left="1211"/>
        <w:jc w:val="both"/>
        <w:rPr>
          <w:rFonts w:ascii="Arial" w:hAnsi="Arial" w:cs="Arial"/>
        </w:rPr>
      </w:pPr>
    </w:p>
    <w:p w14:paraId="3C6DC565" w14:textId="77777777" w:rsidR="00D80AAC" w:rsidRDefault="00000000">
      <w:pPr>
        <w:pStyle w:val="BodyText"/>
        <w:jc w:val="both"/>
        <w:rPr>
          <w:rFonts w:ascii="Arial" w:hAnsi="Arial" w:cs="Arial"/>
        </w:rPr>
      </w:pPr>
      <w:r>
        <w:rPr>
          <w:rFonts w:ascii="Arial" w:hAnsi="Arial" w:cs="Arial"/>
        </w:rPr>
        <w:t>The main objectives of this document are:</w:t>
      </w:r>
    </w:p>
    <w:p w14:paraId="5A3A88F5" w14:textId="76AF599A" w:rsidR="00D80AAC" w:rsidRDefault="00000000">
      <w:pPr>
        <w:pStyle w:val="BodyText"/>
        <w:numPr>
          <w:ilvl w:val="0"/>
          <w:numId w:val="5"/>
        </w:numPr>
        <w:spacing w:before="120"/>
        <w:jc w:val="both"/>
        <w:rPr>
          <w:rFonts w:ascii="Arial" w:hAnsi="Arial" w:cs="Arial"/>
        </w:rPr>
      </w:pPr>
      <w:r>
        <w:rPr>
          <w:rFonts w:ascii="Arial" w:hAnsi="Arial" w:cs="Arial"/>
        </w:rPr>
        <w:t>To explain what BusinessProcesses and BusinessActivities these  MessageDefinitions have addressed</w:t>
      </w:r>
    </w:p>
    <w:p w14:paraId="12A513F8" w14:textId="77777777" w:rsidR="00D80AAC" w:rsidRDefault="00000000">
      <w:pPr>
        <w:pStyle w:val="BodyText"/>
        <w:numPr>
          <w:ilvl w:val="0"/>
          <w:numId w:val="5"/>
        </w:numPr>
        <w:spacing w:before="120"/>
        <w:jc w:val="both"/>
        <w:rPr>
          <w:rFonts w:ascii="Arial" w:hAnsi="Arial" w:cs="Arial"/>
        </w:rPr>
      </w:pPr>
      <w:r>
        <w:rPr>
          <w:rFonts w:ascii="Arial" w:hAnsi="Arial" w:cs="Arial"/>
        </w:rPr>
        <w:t>To give a high level description of BusinessProcesses and the associated BusinessRoles</w:t>
      </w:r>
    </w:p>
    <w:p w14:paraId="61FBD953" w14:textId="77777777" w:rsidR="00D80AAC" w:rsidRDefault="00000000">
      <w:pPr>
        <w:pStyle w:val="BodyText"/>
        <w:numPr>
          <w:ilvl w:val="0"/>
          <w:numId w:val="5"/>
        </w:numPr>
        <w:spacing w:before="120"/>
        <w:jc w:val="both"/>
        <w:rPr>
          <w:rFonts w:ascii="Arial" w:hAnsi="Arial" w:cs="Arial"/>
        </w:rPr>
      </w:pPr>
      <w:r>
        <w:rPr>
          <w:rFonts w:ascii="Arial" w:hAnsi="Arial" w:cs="Arial"/>
        </w:rPr>
        <w:t xml:space="preserve">To document the BusinessTransactions and their Participants (sequence diagrams) </w:t>
      </w:r>
    </w:p>
    <w:p w14:paraId="15CD22E4" w14:textId="400D52AB" w:rsidR="00D80AAC" w:rsidRDefault="00000000">
      <w:pPr>
        <w:pStyle w:val="BodyText"/>
        <w:numPr>
          <w:ilvl w:val="0"/>
          <w:numId w:val="5"/>
        </w:numPr>
        <w:spacing w:before="120"/>
        <w:jc w:val="both"/>
        <w:rPr>
          <w:rFonts w:ascii="Arial" w:hAnsi="Arial" w:cs="Arial"/>
        </w:rPr>
      </w:pPr>
      <w:r>
        <w:rPr>
          <w:rFonts w:ascii="Arial" w:hAnsi="Arial" w:cs="Arial"/>
        </w:rPr>
        <w:t xml:space="preserve">To list the  MessageDefinitions </w:t>
      </w:r>
    </w:p>
    <w:p w14:paraId="79C04138" w14:textId="77777777" w:rsidR="00D80AAC" w:rsidRDefault="00000000">
      <w:pPr>
        <w:pStyle w:val="Heading2"/>
      </w:pPr>
      <w:bookmarkStart w:id="14" w:name="_Target_audience"/>
      <w:bookmarkStart w:id="15" w:name="_Toc338423620"/>
      <w:bookmarkStart w:id="16" w:name="_Toc146690781"/>
      <w:bookmarkStart w:id="17" w:name="_Toc116962865"/>
      <w:bookmarkStart w:id="18" w:name="_Toc190954127"/>
      <w:bookmarkEnd w:id="14"/>
      <w:r>
        <w:t>References</w:t>
      </w:r>
      <w:bookmarkEnd w:id="15"/>
      <w:bookmarkEnd w:id="16"/>
      <w:bookmarkEnd w:id="17"/>
      <w:bookmarkEnd w:id="18"/>
    </w:p>
    <w:p w14:paraId="5F92EA9E" w14:textId="77777777" w:rsidR="00D80AAC" w:rsidRDefault="00D80AAC">
      <w:pPr>
        <w:autoSpaceDE w:val="0"/>
        <w:autoSpaceDN w:val="0"/>
        <w:adjustRightInd w:val="0"/>
        <w:spacing w:before="0"/>
        <w:jc w:val="both"/>
        <w:rPr>
          <w:sz w:val="20"/>
        </w:rPr>
      </w:pPr>
    </w:p>
    <w:tbl>
      <w:tblPr>
        <w:tblW w:w="9527" w:type="dxa"/>
        <w:jc w:val="center"/>
        <w:tblLook w:val="04A0" w:firstRow="1" w:lastRow="0" w:firstColumn="1" w:lastColumn="0" w:noHBand="0" w:noVBand="1"/>
      </w:tblPr>
      <w:tblGrid>
        <w:gridCol w:w="5680"/>
        <w:gridCol w:w="1274"/>
        <w:gridCol w:w="1681"/>
        <w:gridCol w:w="892"/>
      </w:tblGrid>
      <w:tr w:rsidR="00D80AAC" w14:paraId="6326F17B" w14:textId="77777777">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223F912F" w14:textId="77777777" w:rsidR="00D80AAC" w:rsidRDefault="00000000">
            <w:pPr>
              <w:pStyle w:val="BodyText"/>
              <w:spacing w:before="0"/>
              <w:jc w:val="center"/>
              <w:rPr>
                <w:rFonts w:ascii="Arial" w:hAnsi="Arial" w:cs="Arial"/>
                <w:color w:val="FFFFFF"/>
              </w:rPr>
            </w:pPr>
            <w:r>
              <w:rPr>
                <w:rFonts w:ascii="Arial" w:hAnsi="Arial"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7BB16D1F" w14:textId="77777777" w:rsidR="00D80AAC" w:rsidRDefault="00000000">
            <w:pPr>
              <w:pStyle w:val="BodyText"/>
              <w:spacing w:before="0"/>
              <w:jc w:val="center"/>
              <w:rPr>
                <w:rFonts w:ascii="Arial" w:hAnsi="Arial" w:cs="Arial"/>
                <w:color w:val="FFFFFF"/>
              </w:rPr>
            </w:pPr>
            <w:r>
              <w:rPr>
                <w:rFonts w:ascii="Arial" w:hAnsi="Arial"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60B42F2D" w14:textId="77777777" w:rsidR="00D80AAC" w:rsidRDefault="00000000">
            <w:pPr>
              <w:pStyle w:val="BodyText"/>
              <w:spacing w:before="0"/>
              <w:jc w:val="center"/>
              <w:rPr>
                <w:rFonts w:ascii="Arial" w:hAnsi="Arial" w:cs="Arial"/>
                <w:color w:val="FFFFFF"/>
              </w:rPr>
            </w:pPr>
            <w:r>
              <w:rPr>
                <w:rFonts w:ascii="Arial" w:hAnsi="Arial"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7B82C75B" w14:textId="77777777" w:rsidR="00D80AAC" w:rsidRDefault="00000000">
            <w:pPr>
              <w:pStyle w:val="BodyText"/>
              <w:spacing w:before="0"/>
              <w:jc w:val="center"/>
              <w:rPr>
                <w:rFonts w:ascii="Arial" w:hAnsi="Arial" w:cs="Arial"/>
                <w:color w:val="FFFFFF"/>
              </w:rPr>
            </w:pPr>
            <w:r>
              <w:rPr>
                <w:rFonts w:ascii="Arial" w:hAnsi="Arial" w:cs="Arial"/>
                <w:color w:val="FFFFFF"/>
              </w:rPr>
              <w:t>Author</w:t>
            </w:r>
          </w:p>
        </w:tc>
      </w:tr>
      <w:tr w:rsidR="00D80AAC" w14:paraId="6A58A8BF" w14:textId="7777777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680AEC99" w14:textId="77777777" w:rsidR="00D80AAC" w:rsidRDefault="00000000">
            <w:pPr>
              <w:spacing w:before="0"/>
              <w:rPr>
                <w:rFonts w:ascii="Arial" w:hAnsi="Arial" w:cs="Arial"/>
                <w:sz w:val="20"/>
                <w:lang w:eastAsia="zh-CN"/>
              </w:rPr>
            </w:pPr>
            <w:r>
              <w:rPr>
                <w:rFonts w:ascii="Arial" w:hAnsi="Arial" w:cs="Arial"/>
                <w:sz w:val="20"/>
              </w:rPr>
              <w:t xml:space="preserve">ISO 20022 Business Justification – </w:t>
            </w:r>
            <w:r>
              <w:rPr>
                <w:rFonts w:ascii="Arial" w:hAnsi="Arial" w:cs="Arial" w:hint="eastAsia"/>
                <w:sz w:val="20"/>
                <w:lang w:eastAsia="zh-CN"/>
              </w:rPr>
              <w:t>FX Post-Trade Trade Capture Message</w:t>
            </w:r>
          </w:p>
        </w:tc>
        <w:tc>
          <w:tcPr>
            <w:tcW w:w="1274" w:type="dxa"/>
            <w:tcBorders>
              <w:top w:val="single" w:sz="4" w:space="0" w:color="auto"/>
              <w:left w:val="single" w:sz="4" w:space="0" w:color="auto"/>
              <w:bottom w:val="single" w:sz="4" w:space="0" w:color="auto"/>
              <w:right w:val="single" w:sz="4" w:space="0" w:color="auto"/>
            </w:tcBorders>
            <w:vAlign w:val="center"/>
          </w:tcPr>
          <w:p w14:paraId="06239F86" w14:textId="77777777" w:rsidR="00D80AAC" w:rsidRDefault="00D80AAC">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1FAB8769" w14:textId="77777777" w:rsidR="00D80AAC" w:rsidRDefault="00000000">
            <w:pPr>
              <w:spacing w:before="0"/>
              <w:jc w:val="center"/>
              <w:rPr>
                <w:rFonts w:ascii="Arial" w:eastAsia="Times New Roman" w:hAnsi="Arial" w:cs="Arial"/>
                <w:sz w:val="20"/>
                <w:lang w:eastAsia="zh-CN"/>
              </w:rPr>
            </w:pPr>
            <w:r>
              <w:rPr>
                <w:rFonts w:ascii="Arial" w:hAnsi="Arial" w:cs="Arial"/>
                <w:sz w:val="20"/>
              </w:rPr>
              <w:t>20</w:t>
            </w:r>
            <w:r>
              <w:rPr>
                <w:rFonts w:ascii="Arial" w:hAnsi="Arial" w:cs="Arial" w:hint="eastAsia"/>
                <w:sz w:val="20"/>
                <w:lang w:eastAsia="zh-CN"/>
              </w:rPr>
              <w:t>14</w:t>
            </w:r>
            <w:r>
              <w:rPr>
                <w:rFonts w:ascii="Arial" w:hAnsi="Arial" w:cs="Arial"/>
                <w:sz w:val="20"/>
              </w:rPr>
              <w:t>-0</w:t>
            </w:r>
            <w:r>
              <w:rPr>
                <w:rFonts w:ascii="Arial" w:hAnsi="Arial" w:cs="Arial" w:hint="eastAsia"/>
                <w:sz w:val="20"/>
                <w:lang w:eastAsia="zh-CN"/>
              </w:rPr>
              <w:t>2</w:t>
            </w:r>
            <w:r>
              <w:rPr>
                <w:rFonts w:ascii="Arial" w:hAnsi="Arial" w:cs="Arial"/>
                <w:sz w:val="20"/>
              </w:rPr>
              <w:t>-1</w:t>
            </w:r>
            <w:r>
              <w:rPr>
                <w:rFonts w:ascii="Arial" w:hAnsi="Arial" w:cs="Arial" w:hint="eastAsia"/>
                <w:sz w:val="20"/>
                <w:lang w:eastAsia="zh-CN"/>
              </w:rPr>
              <w:t>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27695AC" w14:textId="77777777" w:rsidR="00D80AAC" w:rsidRDefault="00000000">
            <w:pPr>
              <w:spacing w:before="0"/>
              <w:rPr>
                <w:rFonts w:ascii="Arial" w:hAnsi="Arial" w:cs="Arial"/>
                <w:sz w:val="20"/>
                <w:lang w:eastAsia="zh-CN"/>
              </w:rPr>
            </w:pPr>
            <w:r>
              <w:rPr>
                <w:rFonts w:ascii="Arial" w:hAnsi="Arial" w:cs="Arial" w:hint="eastAsia"/>
                <w:sz w:val="20"/>
                <w:lang w:eastAsia="zh-CN"/>
              </w:rPr>
              <w:t>CFETS</w:t>
            </w:r>
          </w:p>
        </w:tc>
      </w:tr>
      <w:tr w:rsidR="00D80AAC" w14:paraId="35E42988" w14:textId="7777777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664E893E" w14:textId="77777777" w:rsidR="00D80AAC" w:rsidRDefault="00000000">
            <w:pPr>
              <w:spacing w:before="0"/>
              <w:rPr>
                <w:rFonts w:ascii="Arial" w:hAnsi="Arial" w:cs="Arial"/>
                <w:sz w:val="20"/>
                <w:lang w:eastAsia="zh-CN"/>
              </w:rPr>
            </w:pPr>
            <w:r>
              <w:rPr>
                <w:rFonts w:ascii="Arial" w:hAnsi="Arial" w:cs="Arial" w:hint="eastAsia"/>
                <w:sz w:val="20"/>
                <w:lang w:eastAsia="zh-CN"/>
              </w:rPr>
              <w:t>Inter-bank Market Information Exchange Protocol</w:t>
            </w:r>
          </w:p>
        </w:tc>
        <w:tc>
          <w:tcPr>
            <w:tcW w:w="1274" w:type="dxa"/>
            <w:tcBorders>
              <w:top w:val="single" w:sz="4" w:space="0" w:color="auto"/>
              <w:left w:val="single" w:sz="4" w:space="0" w:color="auto"/>
              <w:bottom w:val="single" w:sz="4" w:space="0" w:color="auto"/>
              <w:right w:val="single" w:sz="4" w:space="0" w:color="auto"/>
            </w:tcBorders>
            <w:vAlign w:val="center"/>
          </w:tcPr>
          <w:p w14:paraId="6DF3F1E7" w14:textId="77777777" w:rsidR="00D80AAC" w:rsidRDefault="00000000">
            <w:pPr>
              <w:spacing w:before="0"/>
              <w:rPr>
                <w:rFonts w:ascii="Arial" w:hAnsi="Arial" w:cs="Arial"/>
                <w:sz w:val="20"/>
                <w:lang w:eastAsia="zh-CN"/>
              </w:rPr>
            </w:pPr>
            <w:r>
              <w:rPr>
                <w:rFonts w:ascii="Arial" w:hAnsi="Arial" w:cs="Arial" w:hint="eastAsia"/>
                <w:sz w:val="20"/>
                <w:lang w:eastAsia="zh-CN"/>
              </w:rPr>
              <w:t>1.0/2.0</w:t>
            </w:r>
          </w:p>
        </w:tc>
        <w:tc>
          <w:tcPr>
            <w:tcW w:w="1681" w:type="dxa"/>
            <w:tcBorders>
              <w:top w:val="single" w:sz="4" w:space="0" w:color="auto"/>
              <w:left w:val="single" w:sz="4" w:space="0" w:color="auto"/>
              <w:bottom w:val="single" w:sz="4" w:space="0" w:color="auto"/>
              <w:right w:val="single" w:sz="4" w:space="0" w:color="auto"/>
            </w:tcBorders>
            <w:vAlign w:val="center"/>
          </w:tcPr>
          <w:p w14:paraId="429417B7" w14:textId="77777777" w:rsidR="00D80AAC" w:rsidRDefault="00D80AAC">
            <w:pPr>
              <w:spacing w:before="0"/>
              <w:rPr>
                <w:rFonts w:ascii="Arial" w:eastAsia="Times New Roman" w:hAnsi="Arial" w:cs="Arial"/>
                <w:sz w:val="20"/>
              </w:rPr>
            </w:pP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465E976E" w14:textId="77777777" w:rsidR="00D80AAC" w:rsidRDefault="00000000">
            <w:pPr>
              <w:spacing w:before="0"/>
              <w:rPr>
                <w:rFonts w:ascii="Arial" w:hAnsi="Arial" w:cs="Arial"/>
                <w:sz w:val="20"/>
                <w:lang w:eastAsia="zh-CN"/>
              </w:rPr>
            </w:pPr>
            <w:r>
              <w:rPr>
                <w:rFonts w:ascii="Arial" w:hAnsi="Arial" w:cs="Arial" w:hint="eastAsia"/>
                <w:sz w:val="20"/>
                <w:lang w:eastAsia="zh-CN"/>
              </w:rPr>
              <w:t>CFETS</w:t>
            </w:r>
          </w:p>
        </w:tc>
      </w:tr>
      <w:tr w:rsidR="00D80AAC" w14:paraId="4D689A58" w14:textId="7777777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616E30F2" w14:textId="6B7957DE" w:rsidR="00D80AAC" w:rsidRPr="005E1196" w:rsidRDefault="00000000">
            <w:pPr>
              <w:spacing w:before="0"/>
              <w:rPr>
                <w:rFonts w:ascii="Arial" w:hAnsi="Arial" w:cs="Arial"/>
                <w:sz w:val="20"/>
                <w:lang w:val="fr-FR" w:eastAsia="zh-CN"/>
              </w:rPr>
            </w:pPr>
            <w:bookmarkStart w:id="19" w:name="_Hlk154672985"/>
            <w:r w:rsidRPr="005E1196">
              <w:rPr>
                <w:rFonts w:ascii="Arial" w:hAnsi="Arial" w:cs="Arial"/>
                <w:sz w:val="20"/>
                <w:szCs w:val="21"/>
                <w:lang w:val="fr-FR" w:eastAsia="zh-CN"/>
              </w:rPr>
              <w:t>MCR #210</w:t>
            </w:r>
            <w:r w:rsidRPr="005E1196">
              <w:rPr>
                <w:rFonts w:ascii="Arial" w:hAnsi="Arial" w:cs="Arial"/>
                <w:sz w:val="20"/>
                <w:lang w:val="fr-FR" w:eastAsia="zh-CN"/>
              </w:rPr>
              <w:t>-</w:t>
            </w:r>
            <w:r w:rsidRPr="005E1196">
              <w:rPr>
                <w:rFonts w:ascii="Arial" w:hAnsi="Arial" w:cs="Arial"/>
                <w:sz w:val="20"/>
                <w:szCs w:val="21"/>
                <w:lang w:val="fr-FR" w:eastAsia="zh-CN"/>
              </w:rPr>
              <w:t xml:space="preserve"> </w:t>
            </w:r>
            <w:r w:rsidRPr="005E1196">
              <w:rPr>
                <w:rFonts w:ascii="Arial" w:hAnsi="Arial" w:cs="Arial"/>
                <w:sz w:val="20"/>
                <w:lang w:val="fr-FR" w:eastAsia="zh-CN"/>
              </w:rPr>
              <w:t>FX Maintenance 202</w:t>
            </w:r>
            <w:r w:rsidR="00D839EC" w:rsidRPr="005E1196">
              <w:rPr>
                <w:rFonts w:ascii="Arial" w:hAnsi="Arial" w:cs="Arial"/>
                <w:sz w:val="20"/>
                <w:lang w:val="fr-FR" w:eastAsia="zh-CN"/>
              </w:rPr>
              <w:t>2</w:t>
            </w:r>
            <w:r w:rsidRPr="005E1196">
              <w:rPr>
                <w:rFonts w:ascii="Arial" w:hAnsi="Arial" w:cs="Arial"/>
                <w:sz w:val="20"/>
                <w:lang w:val="fr-FR" w:eastAsia="zh-CN"/>
              </w:rPr>
              <w:t>/202</w:t>
            </w:r>
            <w:r w:rsidR="00D839EC" w:rsidRPr="005E1196">
              <w:rPr>
                <w:rFonts w:ascii="Arial" w:hAnsi="Arial" w:cs="Arial"/>
                <w:sz w:val="20"/>
                <w:lang w:val="fr-FR" w:eastAsia="zh-CN"/>
              </w:rPr>
              <w:t>3 (postp</w:t>
            </w:r>
            <w:r w:rsidR="00D839EC">
              <w:rPr>
                <w:rFonts w:ascii="Arial" w:hAnsi="Arial" w:cs="Arial"/>
                <w:sz w:val="20"/>
                <w:lang w:val="fr-FR" w:eastAsia="zh-CN"/>
              </w:rPr>
              <w:t>oned to maintenance 2024-2025)</w:t>
            </w:r>
          </w:p>
        </w:tc>
        <w:tc>
          <w:tcPr>
            <w:tcW w:w="1274" w:type="dxa"/>
            <w:tcBorders>
              <w:top w:val="single" w:sz="4" w:space="0" w:color="auto"/>
              <w:left w:val="single" w:sz="4" w:space="0" w:color="auto"/>
              <w:bottom w:val="single" w:sz="4" w:space="0" w:color="auto"/>
              <w:right w:val="single" w:sz="4" w:space="0" w:color="auto"/>
            </w:tcBorders>
            <w:vAlign w:val="center"/>
          </w:tcPr>
          <w:p w14:paraId="5B588E6D" w14:textId="77777777" w:rsidR="00D80AAC" w:rsidRPr="005E1196" w:rsidRDefault="00D80AAC">
            <w:pPr>
              <w:spacing w:before="0"/>
              <w:rPr>
                <w:rFonts w:ascii="Arial" w:hAnsi="Arial" w:cs="Arial"/>
                <w:sz w:val="20"/>
                <w:lang w:val="fr-FR" w:eastAsia="zh-CN"/>
              </w:rPr>
            </w:pPr>
          </w:p>
        </w:tc>
        <w:tc>
          <w:tcPr>
            <w:tcW w:w="1681" w:type="dxa"/>
            <w:tcBorders>
              <w:top w:val="single" w:sz="4" w:space="0" w:color="auto"/>
              <w:left w:val="single" w:sz="4" w:space="0" w:color="auto"/>
              <w:bottom w:val="single" w:sz="4" w:space="0" w:color="auto"/>
              <w:right w:val="single" w:sz="4" w:space="0" w:color="auto"/>
            </w:tcBorders>
            <w:vAlign w:val="center"/>
          </w:tcPr>
          <w:p w14:paraId="6F5CD59E" w14:textId="77777777" w:rsidR="00D80AAC" w:rsidRPr="005E1196" w:rsidRDefault="00D80AAC">
            <w:pPr>
              <w:spacing w:before="0"/>
              <w:rPr>
                <w:rFonts w:ascii="Arial" w:eastAsia="Times New Roman" w:hAnsi="Arial" w:cs="Arial"/>
                <w:sz w:val="20"/>
                <w:lang w:val="fr-FR"/>
              </w:rPr>
            </w:pP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577C0F6D" w14:textId="77777777" w:rsidR="00D80AAC" w:rsidRDefault="00000000">
            <w:pPr>
              <w:spacing w:before="0"/>
              <w:rPr>
                <w:rFonts w:ascii="Arial" w:hAnsi="Arial" w:cs="Arial"/>
                <w:sz w:val="20"/>
                <w:lang w:eastAsia="zh-CN"/>
              </w:rPr>
            </w:pPr>
            <w:r>
              <w:rPr>
                <w:rFonts w:ascii="Arial" w:hAnsi="Arial" w:cs="Arial" w:hint="eastAsia"/>
                <w:sz w:val="20"/>
                <w:lang w:eastAsia="zh-CN"/>
              </w:rPr>
              <w:t>CFETS</w:t>
            </w:r>
          </w:p>
        </w:tc>
      </w:tr>
      <w:bookmarkEnd w:id="19"/>
    </w:tbl>
    <w:p w14:paraId="0D1A26B1" w14:textId="77777777" w:rsidR="00D80AAC" w:rsidRDefault="00D80AAC"/>
    <w:p w14:paraId="3F4B1770" w14:textId="77777777" w:rsidR="00D80AAC" w:rsidRDefault="00000000">
      <w:pPr>
        <w:rPr>
          <w:rFonts w:ascii="Arial" w:hAnsi="Arial"/>
          <w:sz w:val="32"/>
        </w:rPr>
      </w:pPr>
      <w:r>
        <w:br w:type="page"/>
      </w:r>
    </w:p>
    <w:p w14:paraId="3ECEF3F0" w14:textId="77777777" w:rsidR="00D80AAC" w:rsidRDefault="00000000">
      <w:pPr>
        <w:pStyle w:val="Heading1"/>
      </w:pPr>
      <w:bookmarkStart w:id="20" w:name="_Toc190954128"/>
      <w:r>
        <w:lastRenderedPageBreak/>
        <w:t>Scope and Functionality</w:t>
      </w:r>
      <w:bookmarkEnd w:id="20"/>
    </w:p>
    <w:p w14:paraId="24710645" w14:textId="77777777" w:rsidR="00D80AAC" w:rsidRDefault="00000000">
      <w:pPr>
        <w:pStyle w:val="Heading2"/>
      </w:pPr>
      <w:bookmarkStart w:id="21" w:name="_Toc190954129"/>
      <w:r>
        <w:t>Background</w:t>
      </w:r>
      <w:bookmarkEnd w:id="21"/>
    </w:p>
    <w:p w14:paraId="1F0A54DE" w14:textId="51708413" w:rsidR="00D80AAC" w:rsidRDefault="00000000">
      <w:pPr>
        <w:rPr>
          <w:rFonts w:ascii="Arial" w:hAnsi="Arial" w:cs="Arial"/>
          <w:sz w:val="20"/>
          <w:lang w:eastAsia="zh-CN"/>
        </w:rPr>
      </w:pPr>
      <w:r>
        <w:rPr>
          <w:rFonts w:ascii="Arial" w:hAnsi="Arial" w:cs="Arial"/>
          <w:sz w:val="20"/>
        </w:rPr>
        <w:t xml:space="preserve">This Message Definition Report covers a set of </w:t>
      </w:r>
      <w:r w:rsidR="00BE3B61">
        <w:rPr>
          <w:rFonts w:ascii="Arial" w:hAnsi="Arial" w:cs="Arial"/>
          <w:sz w:val="20"/>
          <w:lang w:eastAsia="zh-CN"/>
        </w:rPr>
        <w:t>three</w:t>
      </w:r>
      <w:r>
        <w:rPr>
          <w:rFonts w:ascii="Arial" w:hAnsi="Arial" w:cs="Arial"/>
          <w:sz w:val="20"/>
        </w:rPr>
        <w:t xml:space="preserve"> ISO 20022 MessageDefinitions developed by </w:t>
      </w:r>
      <w:r>
        <w:rPr>
          <w:rFonts w:ascii="Arial" w:hAnsi="Arial" w:cs="Arial" w:hint="eastAsia"/>
          <w:sz w:val="20"/>
          <w:lang w:eastAsia="zh-CN"/>
        </w:rPr>
        <w:t>CFETS</w:t>
      </w:r>
      <w:r>
        <w:rPr>
          <w:rFonts w:ascii="Arial" w:hAnsi="Arial" w:cs="Arial"/>
          <w:sz w:val="20"/>
        </w:rPr>
        <w:t xml:space="preserve"> and </w:t>
      </w:r>
      <w:r w:rsidRPr="005E1196">
        <w:rPr>
          <w:rFonts w:ascii="Arial" w:hAnsi="Arial" w:cs="Arial"/>
          <w:sz w:val="20"/>
        </w:rPr>
        <w:t>submitted for review and approval to the FX SEG.</w:t>
      </w:r>
      <w:r>
        <w:rPr>
          <w:rFonts w:ascii="Arial" w:hAnsi="Arial" w:cs="Arial"/>
          <w:sz w:val="20"/>
        </w:rPr>
        <w:t xml:space="preserve"> These MessageDefinitions are specifically designed to support </w:t>
      </w:r>
      <w:r>
        <w:rPr>
          <w:rFonts w:ascii="Arial" w:hAnsi="Arial" w:cs="Arial" w:hint="eastAsia"/>
          <w:sz w:val="20"/>
          <w:lang w:eastAsia="zh-CN"/>
        </w:rPr>
        <w:t>the creation of FX post-trade messages in ISO 20022.</w:t>
      </w:r>
    </w:p>
    <w:p w14:paraId="6A668D48" w14:textId="77777777" w:rsidR="00D80AAC" w:rsidRDefault="00000000">
      <w:pPr>
        <w:pStyle w:val="Heading2"/>
      </w:pPr>
      <w:bookmarkStart w:id="22" w:name="_Toc190954130"/>
      <w:r>
        <w:t>Scope</w:t>
      </w:r>
      <w:bookmarkEnd w:id="22"/>
    </w:p>
    <w:p w14:paraId="7B46EBAE" w14:textId="77777777" w:rsidR="00D80AAC" w:rsidRDefault="00000000">
      <w:pPr>
        <w:autoSpaceDE w:val="0"/>
        <w:autoSpaceDN w:val="0"/>
        <w:adjustRightInd w:val="0"/>
        <w:spacing w:before="120"/>
        <w:jc w:val="both"/>
        <w:rPr>
          <w:rFonts w:ascii="Arial" w:hAnsi="Arial" w:cs="Arial"/>
          <w:sz w:val="20"/>
          <w:lang w:eastAsia="zh-CN"/>
        </w:rPr>
      </w:pPr>
      <w:r>
        <w:rPr>
          <w:rFonts w:ascii="Arial" w:hAnsi="Arial" w:cs="Arial" w:hint="eastAsia"/>
          <w:sz w:val="20"/>
        </w:rPr>
        <w:t xml:space="preserve">The </w:t>
      </w:r>
      <w:r>
        <w:rPr>
          <w:rFonts w:ascii="Arial" w:hAnsi="Arial" w:cs="Arial"/>
          <w:sz w:val="20"/>
        </w:rPr>
        <w:t>message set</w:t>
      </w:r>
      <w:r>
        <w:rPr>
          <w:rFonts w:ascii="Arial" w:hAnsi="Arial" w:cs="Arial" w:hint="eastAsia"/>
          <w:sz w:val="20"/>
        </w:rPr>
        <w:t xml:space="preserve"> cover</w:t>
      </w:r>
      <w:r>
        <w:rPr>
          <w:rFonts w:ascii="Arial" w:hAnsi="Arial" w:cs="Arial"/>
          <w:sz w:val="20"/>
        </w:rPr>
        <w:t>s</w:t>
      </w:r>
      <w:r>
        <w:rPr>
          <w:rFonts w:ascii="Arial" w:hAnsi="Arial" w:cs="Arial" w:hint="eastAsia"/>
          <w:sz w:val="20"/>
        </w:rPr>
        <w:t xml:space="preserve"> </w:t>
      </w:r>
      <w:r>
        <w:rPr>
          <w:rFonts w:ascii="Arial" w:hAnsi="Arial" w:cs="Arial"/>
          <w:sz w:val="20"/>
        </w:rPr>
        <w:t>part</w:t>
      </w:r>
      <w:r>
        <w:rPr>
          <w:rFonts w:ascii="Arial" w:hAnsi="Arial" w:cs="Arial" w:hint="eastAsia"/>
          <w:sz w:val="20"/>
          <w:lang w:eastAsia="zh-CN"/>
        </w:rPr>
        <w:t>s</w:t>
      </w:r>
      <w:r>
        <w:rPr>
          <w:rFonts w:ascii="Arial" w:hAnsi="Arial" w:cs="Arial" w:hint="eastAsia"/>
          <w:sz w:val="20"/>
        </w:rPr>
        <w:t xml:space="preserve"> of the FX post</w:t>
      </w:r>
      <w:r>
        <w:rPr>
          <w:rFonts w:ascii="Arial" w:hAnsi="Arial" w:cs="Arial"/>
          <w:sz w:val="20"/>
        </w:rPr>
        <w:t>-</w:t>
      </w:r>
      <w:r>
        <w:rPr>
          <w:rFonts w:ascii="Arial" w:hAnsi="Arial" w:cs="Arial" w:hint="eastAsia"/>
          <w:sz w:val="20"/>
        </w:rPr>
        <w:t xml:space="preserve">trade program, </w:t>
      </w:r>
      <w:r>
        <w:rPr>
          <w:rFonts w:ascii="Arial" w:hAnsi="Arial" w:cs="Arial"/>
          <w:sz w:val="20"/>
        </w:rPr>
        <w:t>namely</w:t>
      </w:r>
      <w:r>
        <w:rPr>
          <w:rFonts w:ascii="Arial" w:hAnsi="Arial" w:cs="Arial" w:hint="eastAsia"/>
          <w:sz w:val="20"/>
        </w:rPr>
        <w:t xml:space="preserve"> </w:t>
      </w:r>
      <w:r>
        <w:rPr>
          <w:rFonts w:ascii="Arial" w:hAnsi="Arial" w:cs="Arial" w:hint="eastAsia"/>
          <w:sz w:val="20"/>
          <w:lang w:eastAsia="zh-CN"/>
        </w:rPr>
        <w:t>confirm trade and confirm match.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572"/>
      </w:tblGrid>
      <w:tr w:rsidR="00D80AAC" w14:paraId="3BD6EC24" w14:textId="77777777">
        <w:tc>
          <w:tcPr>
            <w:tcW w:w="2943" w:type="dxa"/>
          </w:tcPr>
          <w:p w14:paraId="6ACC5AF5" w14:textId="77777777" w:rsidR="00D80AAC" w:rsidRDefault="00000000">
            <w:pPr>
              <w:spacing w:before="0"/>
              <w:rPr>
                <w:rFonts w:ascii="Arial" w:hAnsi="Arial" w:cs="Arial"/>
                <w:sz w:val="18"/>
              </w:rPr>
            </w:pPr>
            <w:r>
              <w:rPr>
                <w:rFonts w:ascii="Arial" w:hAnsi="Arial" w:cs="Arial" w:hint="eastAsia"/>
                <w:sz w:val="18"/>
              </w:rPr>
              <w:t>Financial Instruments</w:t>
            </w:r>
          </w:p>
        </w:tc>
        <w:tc>
          <w:tcPr>
            <w:tcW w:w="6572" w:type="dxa"/>
          </w:tcPr>
          <w:p w14:paraId="3CCA66CF" w14:textId="77777777" w:rsidR="00D80AAC" w:rsidRDefault="00000000">
            <w:pPr>
              <w:spacing w:before="0"/>
              <w:rPr>
                <w:rFonts w:ascii="Arial" w:hAnsi="Arial" w:cs="Arial"/>
                <w:sz w:val="18"/>
                <w:lang w:eastAsia="zh-CN"/>
              </w:rPr>
            </w:pPr>
            <w:r>
              <w:rPr>
                <w:rFonts w:ascii="Arial" w:hAnsi="Arial" w:cs="Arial"/>
                <w:sz w:val="18"/>
              </w:rPr>
              <w:t>F</w:t>
            </w:r>
            <w:r>
              <w:rPr>
                <w:rFonts w:ascii="Arial" w:hAnsi="Arial" w:cs="Arial" w:hint="eastAsia"/>
                <w:sz w:val="18"/>
              </w:rPr>
              <w:t>X (Spot/ Forward/</w:t>
            </w:r>
            <w:r>
              <w:rPr>
                <w:rFonts w:ascii="Arial" w:hAnsi="Arial" w:cs="Arial"/>
                <w:sz w:val="18"/>
              </w:rPr>
              <w:t xml:space="preserve"> Swap</w:t>
            </w:r>
            <w:r>
              <w:rPr>
                <w:rFonts w:ascii="Arial" w:hAnsi="Arial" w:cs="Arial" w:hint="eastAsia"/>
                <w:sz w:val="18"/>
              </w:rPr>
              <w:t>)</w:t>
            </w:r>
            <w:r>
              <w:rPr>
                <w:rFonts w:ascii="Arial" w:hAnsi="Arial" w:cs="Arial" w:hint="eastAsia"/>
                <w:sz w:val="18"/>
                <w:lang w:eastAsia="zh-CN"/>
              </w:rPr>
              <w:t>;FX Option</w:t>
            </w:r>
          </w:p>
        </w:tc>
      </w:tr>
      <w:tr w:rsidR="00D80AAC" w14:paraId="1A39EA5D" w14:textId="77777777">
        <w:tc>
          <w:tcPr>
            <w:tcW w:w="2943" w:type="dxa"/>
          </w:tcPr>
          <w:p w14:paraId="3F2DEBDB" w14:textId="77777777" w:rsidR="00D80AAC" w:rsidRDefault="00000000">
            <w:pPr>
              <w:spacing w:before="0"/>
              <w:rPr>
                <w:rFonts w:ascii="Arial" w:hAnsi="Arial" w:cs="Arial"/>
                <w:sz w:val="18"/>
              </w:rPr>
            </w:pPr>
            <w:r>
              <w:rPr>
                <w:rFonts w:ascii="Arial" w:hAnsi="Arial" w:cs="Arial" w:hint="eastAsia"/>
                <w:sz w:val="18"/>
              </w:rPr>
              <w:t>Business agreement types</w:t>
            </w:r>
          </w:p>
        </w:tc>
        <w:tc>
          <w:tcPr>
            <w:tcW w:w="6572" w:type="dxa"/>
          </w:tcPr>
          <w:p w14:paraId="5FBE1509" w14:textId="77777777" w:rsidR="00D80AAC" w:rsidRDefault="00000000">
            <w:pPr>
              <w:spacing w:before="0"/>
              <w:rPr>
                <w:rFonts w:ascii="Arial" w:hAnsi="Arial" w:cs="Arial"/>
                <w:sz w:val="18"/>
              </w:rPr>
            </w:pPr>
            <w:r>
              <w:rPr>
                <w:rFonts w:ascii="Arial" w:hAnsi="Arial" w:cs="Arial" w:hint="eastAsia"/>
                <w:sz w:val="18"/>
              </w:rPr>
              <w:t>Buy / sell</w:t>
            </w:r>
          </w:p>
        </w:tc>
      </w:tr>
      <w:tr w:rsidR="00D80AAC" w14:paraId="2FFB9A26" w14:textId="77777777">
        <w:tc>
          <w:tcPr>
            <w:tcW w:w="2943" w:type="dxa"/>
          </w:tcPr>
          <w:p w14:paraId="3AE0C16F" w14:textId="77777777" w:rsidR="00D80AAC" w:rsidRDefault="00000000">
            <w:pPr>
              <w:spacing w:before="0"/>
              <w:rPr>
                <w:rFonts w:ascii="Arial" w:hAnsi="Arial" w:cs="Arial"/>
                <w:sz w:val="18"/>
              </w:rPr>
            </w:pPr>
            <w:r>
              <w:rPr>
                <w:rFonts w:ascii="Arial" w:hAnsi="Arial" w:cs="Arial" w:hint="eastAsia"/>
                <w:sz w:val="18"/>
              </w:rPr>
              <w:t>Business areas</w:t>
            </w:r>
          </w:p>
        </w:tc>
        <w:tc>
          <w:tcPr>
            <w:tcW w:w="6572" w:type="dxa"/>
          </w:tcPr>
          <w:p w14:paraId="5B699C62" w14:textId="77777777" w:rsidR="00D80AAC" w:rsidRDefault="00000000">
            <w:pPr>
              <w:spacing w:before="0"/>
              <w:rPr>
                <w:rFonts w:ascii="Arial" w:hAnsi="Arial" w:cs="Arial"/>
                <w:sz w:val="18"/>
                <w:lang w:eastAsia="zh-CN"/>
              </w:rPr>
            </w:pPr>
            <w:r>
              <w:rPr>
                <w:rFonts w:ascii="Arial" w:hAnsi="Arial" w:cs="Arial" w:hint="eastAsia"/>
                <w:sz w:val="18"/>
              </w:rPr>
              <w:t>FX Post-</w:t>
            </w:r>
            <w:r>
              <w:rPr>
                <w:rFonts w:ascii="Arial" w:hAnsi="Arial" w:cs="Arial" w:hint="eastAsia"/>
                <w:sz w:val="18"/>
                <w:lang w:eastAsia="zh-CN"/>
              </w:rPr>
              <w:t>T</w:t>
            </w:r>
            <w:r>
              <w:rPr>
                <w:rFonts w:ascii="Arial" w:hAnsi="Arial" w:cs="Arial" w:hint="eastAsia"/>
                <w:sz w:val="18"/>
              </w:rPr>
              <w:t xml:space="preserve">rade </w:t>
            </w:r>
            <w:r>
              <w:rPr>
                <w:rFonts w:ascii="Arial" w:hAnsi="Arial" w:cs="Arial" w:hint="eastAsia"/>
                <w:sz w:val="18"/>
                <w:lang w:eastAsia="zh-CN"/>
              </w:rPr>
              <w:t>Trade Capture</w:t>
            </w:r>
          </w:p>
          <w:p w14:paraId="7DA14C5D" w14:textId="77777777" w:rsidR="00D80AAC" w:rsidRDefault="00000000">
            <w:pPr>
              <w:spacing w:before="0"/>
              <w:rPr>
                <w:rFonts w:ascii="Arial" w:hAnsi="Arial" w:cs="Arial"/>
                <w:sz w:val="18"/>
              </w:rPr>
            </w:pPr>
            <w:r>
              <w:rPr>
                <w:rFonts w:ascii="Arial" w:hAnsi="Arial" w:cs="Arial" w:hint="eastAsia"/>
                <w:sz w:val="18"/>
              </w:rPr>
              <w:t>(ISO</w:t>
            </w:r>
            <w:r>
              <w:rPr>
                <w:rFonts w:ascii="Arial" w:hAnsi="Arial" w:cs="Arial"/>
                <w:sz w:val="18"/>
              </w:rPr>
              <w:t xml:space="preserve"> </w:t>
            </w:r>
            <w:r>
              <w:rPr>
                <w:rFonts w:ascii="Arial" w:hAnsi="Arial" w:cs="Arial" w:hint="eastAsia"/>
                <w:sz w:val="18"/>
              </w:rPr>
              <w:t>20022 business area:</w:t>
            </w:r>
            <w:r>
              <w:rPr>
                <w:rFonts w:ascii="Arial" w:hAnsi="Arial" w:cs="Arial"/>
                <w:sz w:val="18"/>
              </w:rPr>
              <w:t xml:space="preserve"> </w:t>
            </w:r>
            <w:r>
              <w:rPr>
                <w:rFonts w:ascii="Arial" w:hAnsi="Arial" w:cs="Arial" w:hint="eastAsia"/>
                <w:sz w:val="18"/>
                <w:lang w:eastAsia="zh-CN"/>
              </w:rPr>
              <w:t>Foreign Exchange Trade</w:t>
            </w:r>
            <w:r>
              <w:rPr>
                <w:rFonts w:ascii="Arial" w:hAnsi="Arial" w:cs="Arial"/>
                <w:sz w:val="18"/>
                <w:lang w:eastAsia="zh-CN"/>
              </w:rPr>
              <w:t xml:space="preserve"> </w:t>
            </w:r>
            <w:r>
              <w:rPr>
                <w:rFonts w:ascii="Arial" w:hAnsi="Arial" w:cs="Arial" w:hint="eastAsia"/>
                <w:sz w:val="18"/>
              </w:rPr>
              <w:t>(</w:t>
            </w:r>
            <w:r>
              <w:rPr>
                <w:rFonts w:ascii="Arial" w:hAnsi="Arial" w:cs="Arial" w:hint="eastAsia"/>
                <w:sz w:val="18"/>
                <w:lang w:eastAsia="zh-CN"/>
              </w:rPr>
              <w:t>fxtr</w:t>
            </w:r>
            <w:r>
              <w:rPr>
                <w:rFonts w:ascii="Arial" w:hAnsi="Arial" w:cs="Arial"/>
                <w:sz w:val="18"/>
              </w:rPr>
              <w:t>)</w:t>
            </w:r>
            <w:r>
              <w:rPr>
                <w:rFonts w:ascii="Arial" w:hAnsi="Arial" w:cs="Arial" w:hint="eastAsia"/>
                <w:sz w:val="18"/>
              </w:rPr>
              <w:t>)</w:t>
            </w:r>
          </w:p>
        </w:tc>
      </w:tr>
      <w:tr w:rsidR="00D80AAC" w14:paraId="7852D5DC" w14:textId="77777777">
        <w:tc>
          <w:tcPr>
            <w:tcW w:w="2943" w:type="dxa"/>
          </w:tcPr>
          <w:p w14:paraId="62558223" w14:textId="77777777" w:rsidR="00D80AAC" w:rsidRDefault="00000000">
            <w:pPr>
              <w:spacing w:before="0"/>
              <w:rPr>
                <w:rFonts w:ascii="Arial" w:hAnsi="Arial" w:cs="Arial"/>
                <w:sz w:val="18"/>
              </w:rPr>
            </w:pPr>
            <w:r>
              <w:rPr>
                <w:rFonts w:ascii="Arial" w:hAnsi="Arial" w:cs="Arial" w:hint="eastAsia"/>
                <w:sz w:val="18"/>
              </w:rPr>
              <w:t>Business processes</w:t>
            </w:r>
          </w:p>
        </w:tc>
        <w:tc>
          <w:tcPr>
            <w:tcW w:w="6572" w:type="dxa"/>
          </w:tcPr>
          <w:p w14:paraId="056E6CDC" w14:textId="77777777" w:rsidR="00D80AAC" w:rsidRDefault="00000000">
            <w:pPr>
              <w:spacing w:before="0"/>
              <w:rPr>
                <w:rFonts w:ascii="Arial" w:hAnsi="Arial" w:cs="Arial"/>
                <w:sz w:val="18"/>
                <w:lang w:eastAsia="zh-CN"/>
              </w:rPr>
            </w:pPr>
            <w:r>
              <w:rPr>
                <w:rFonts w:ascii="Arial" w:hAnsi="Arial" w:cs="Arial" w:hint="eastAsia"/>
                <w:sz w:val="18"/>
              </w:rPr>
              <w:t>Trade capture &amp; validation</w:t>
            </w:r>
          </w:p>
        </w:tc>
      </w:tr>
      <w:tr w:rsidR="00D80AAC" w14:paraId="57D866A0" w14:textId="77777777">
        <w:tc>
          <w:tcPr>
            <w:tcW w:w="2943" w:type="dxa"/>
          </w:tcPr>
          <w:p w14:paraId="1CE363FE" w14:textId="77777777" w:rsidR="00D80AAC" w:rsidRDefault="00000000">
            <w:pPr>
              <w:spacing w:before="0"/>
              <w:rPr>
                <w:rFonts w:ascii="Arial" w:hAnsi="Arial" w:cs="Arial"/>
                <w:sz w:val="18"/>
              </w:rPr>
            </w:pPr>
            <w:r>
              <w:rPr>
                <w:rFonts w:ascii="Arial" w:hAnsi="Arial" w:cs="Arial" w:hint="eastAsia"/>
                <w:sz w:val="18"/>
              </w:rPr>
              <w:t>Out of Scope</w:t>
            </w:r>
          </w:p>
        </w:tc>
        <w:tc>
          <w:tcPr>
            <w:tcW w:w="6572" w:type="dxa"/>
          </w:tcPr>
          <w:p w14:paraId="5A7FBF8B" w14:textId="77777777" w:rsidR="00D80AAC" w:rsidRDefault="00000000">
            <w:pPr>
              <w:spacing w:before="0"/>
              <w:rPr>
                <w:rFonts w:ascii="Arial" w:hAnsi="Arial" w:cs="Arial"/>
                <w:sz w:val="18"/>
              </w:rPr>
            </w:pPr>
            <w:r>
              <w:rPr>
                <w:rFonts w:ascii="Arial" w:hAnsi="Arial" w:cs="Arial" w:hint="eastAsia"/>
                <w:sz w:val="18"/>
              </w:rPr>
              <w:t xml:space="preserve">Execution </w:t>
            </w:r>
          </w:p>
          <w:p w14:paraId="71E42124" w14:textId="77777777" w:rsidR="00D80AAC" w:rsidRDefault="00000000">
            <w:pPr>
              <w:spacing w:before="0"/>
              <w:rPr>
                <w:rFonts w:ascii="Arial" w:hAnsi="Arial" w:cs="Arial"/>
                <w:sz w:val="18"/>
              </w:rPr>
            </w:pPr>
            <w:r>
              <w:rPr>
                <w:rFonts w:ascii="Arial" w:hAnsi="Arial" w:cs="Arial" w:hint="eastAsia"/>
                <w:sz w:val="18"/>
              </w:rPr>
              <w:t>Allocation</w:t>
            </w:r>
          </w:p>
        </w:tc>
      </w:tr>
    </w:tbl>
    <w:p w14:paraId="23E5EE67" w14:textId="77777777" w:rsidR="00D80AAC" w:rsidRDefault="00000000">
      <w:pPr>
        <w:rPr>
          <w:rFonts w:ascii="Arial" w:hAnsi="Arial" w:cs="Arial"/>
          <w:sz w:val="20"/>
          <w:lang w:eastAsia="zh-CN"/>
        </w:rPr>
      </w:pPr>
      <w:r>
        <w:rPr>
          <w:rFonts w:ascii="Arial" w:hAnsi="Arial" w:cs="Arial"/>
          <w:sz w:val="20"/>
          <w:lang w:eastAsia="zh-CN"/>
        </w:rPr>
        <w:t xml:space="preserve">Three </w:t>
      </w:r>
      <w:r>
        <w:rPr>
          <w:rFonts w:ascii="Arial" w:hAnsi="Arial" w:cs="Arial" w:hint="eastAsia"/>
          <w:sz w:val="20"/>
        </w:rPr>
        <w:t xml:space="preserve">messages </w:t>
      </w:r>
      <w:r>
        <w:rPr>
          <w:rFonts w:ascii="Arial" w:hAnsi="Arial" w:cs="Arial"/>
          <w:sz w:val="20"/>
        </w:rPr>
        <w:t xml:space="preserve">have been </w:t>
      </w:r>
      <w:r>
        <w:rPr>
          <w:rFonts w:ascii="Arial" w:hAnsi="Arial" w:cs="Arial" w:hint="eastAsia"/>
          <w:sz w:val="20"/>
        </w:rPr>
        <w:t>designed to cover the business process described above.</w:t>
      </w:r>
    </w:p>
    <w:p w14:paraId="46F7BCEF" w14:textId="77777777" w:rsidR="00D80AAC" w:rsidRDefault="00000000">
      <w:pPr>
        <w:pStyle w:val="ListParagraph"/>
        <w:numPr>
          <w:ilvl w:val="0"/>
          <w:numId w:val="8"/>
        </w:numPr>
        <w:rPr>
          <w:rFonts w:ascii="Arial" w:hAnsi="Arial" w:cs="Arial"/>
          <w:sz w:val="20"/>
        </w:rPr>
      </w:pPr>
      <w:r>
        <w:rPr>
          <w:rFonts w:ascii="Arial" w:eastAsia="SimSun" w:hAnsi="Arial" w:cs="Arial"/>
          <w:sz w:val="20"/>
          <w:lang w:eastAsia="zh-CN"/>
        </w:rPr>
        <w:t>ForeignExchangeTradeC</w:t>
      </w:r>
      <w:r>
        <w:rPr>
          <w:rFonts w:ascii="Arial" w:eastAsia="SimSun" w:hAnsi="Arial" w:cs="Arial" w:hint="eastAsia"/>
          <w:sz w:val="20"/>
          <w:lang w:eastAsia="zh-CN"/>
        </w:rPr>
        <w:t>apture</w:t>
      </w:r>
      <w:r>
        <w:rPr>
          <w:rFonts w:ascii="Arial" w:eastAsia="SimSun" w:hAnsi="Arial" w:cs="Arial"/>
          <w:sz w:val="20"/>
          <w:lang w:eastAsia="zh-CN"/>
        </w:rPr>
        <w:t>Re</w:t>
      </w:r>
      <w:r>
        <w:rPr>
          <w:rFonts w:ascii="Arial" w:eastAsia="SimSun" w:hAnsi="Arial" w:cs="Arial" w:hint="eastAsia"/>
          <w:sz w:val="20"/>
          <w:lang w:eastAsia="zh-CN"/>
        </w:rPr>
        <w:t>port</w:t>
      </w:r>
      <w:r>
        <w:rPr>
          <w:rFonts w:ascii="Arial" w:hAnsi="Arial" w:cs="Arial" w:hint="eastAsia"/>
          <w:sz w:val="20"/>
          <w:lang w:eastAsia="zh-CN"/>
        </w:rPr>
        <w:t>:</w:t>
      </w:r>
      <w:r>
        <w:rPr>
          <w:rFonts w:ascii="Arial" w:hAnsi="Arial" w:cs="Arial" w:hint="eastAsia"/>
          <w:sz w:val="20"/>
        </w:rPr>
        <w:t xml:space="preserve"> </w:t>
      </w:r>
      <w:r>
        <w:rPr>
          <w:rFonts w:ascii="Arial" w:eastAsia="SimSun" w:hAnsi="Arial" w:cs="Arial"/>
          <w:sz w:val="20"/>
          <w:lang w:eastAsia="zh-CN"/>
        </w:rPr>
        <w:t>ForeignExchangeTradeC</w:t>
      </w:r>
      <w:r>
        <w:rPr>
          <w:rFonts w:ascii="Arial" w:eastAsia="SimSun" w:hAnsi="Arial" w:cs="Arial" w:hint="eastAsia"/>
          <w:sz w:val="20"/>
          <w:lang w:eastAsia="zh-CN"/>
        </w:rPr>
        <w:t>apture</w:t>
      </w:r>
      <w:r>
        <w:rPr>
          <w:rFonts w:ascii="Arial" w:eastAsia="SimSun" w:hAnsi="Arial" w:cs="Arial"/>
          <w:sz w:val="20"/>
          <w:lang w:eastAsia="zh-CN"/>
        </w:rPr>
        <w:t>Re</w:t>
      </w:r>
      <w:r>
        <w:rPr>
          <w:rFonts w:ascii="Arial" w:eastAsia="SimSun" w:hAnsi="Arial" w:cs="Arial" w:hint="eastAsia"/>
          <w:sz w:val="20"/>
          <w:lang w:eastAsia="zh-CN"/>
        </w:rPr>
        <w:t>port</w:t>
      </w:r>
      <w:r>
        <w:rPr>
          <w:rFonts w:ascii="Arial" w:hAnsi="Arial" w:cs="Arial"/>
          <w:sz w:val="20"/>
        </w:rPr>
        <w:t xml:space="preserve"> </w:t>
      </w:r>
      <w:r>
        <w:rPr>
          <w:rFonts w:ascii="Arial" w:hAnsi="Arial" w:cs="Arial" w:hint="eastAsia"/>
          <w:sz w:val="20"/>
        </w:rPr>
        <w:t xml:space="preserve">message </w:t>
      </w:r>
      <w:r>
        <w:rPr>
          <w:rFonts w:ascii="Arial" w:hAnsi="Arial" w:cs="Arial"/>
          <w:sz w:val="20"/>
        </w:rPr>
        <w:t xml:space="preserve">is sent from </w:t>
      </w:r>
      <w:r>
        <w:rPr>
          <w:rFonts w:ascii="Arial" w:hAnsi="Arial" w:cs="Arial" w:hint="eastAsia"/>
          <w:sz w:val="20"/>
        </w:rPr>
        <w:t xml:space="preserve">a trading system to notify a market </w:t>
      </w:r>
      <w:r>
        <w:rPr>
          <w:rFonts w:ascii="Arial" w:hAnsi="Arial" w:cs="Arial"/>
          <w:sz w:val="20"/>
        </w:rPr>
        <w:t>participant</w:t>
      </w:r>
      <w:r>
        <w:rPr>
          <w:rFonts w:ascii="Arial" w:hAnsi="Arial" w:cs="Arial" w:hint="eastAsia"/>
          <w:sz w:val="20"/>
        </w:rPr>
        <w:t xml:space="preserve"> that a trade has been fully or partially executed with trade details.</w:t>
      </w:r>
    </w:p>
    <w:p w14:paraId="2917FCA9" w14:textId="77777777" w:rsidR="00D80AAC" w:rsidRDefault="00000000">
      <w:pPr>
        <w:pStyle w:val="ListParagraph"/>
        <w:numPr>
          <w:ilvl w:val="0"/>
          <w:numId w:val="8"/>
        </w:numPr>
        <w:rPr>
          <w:rFonts w:ascii="Arial" w:hAnsi="Arial" w:cs="Arial"/>
          <w:sz w:val="20"/>
        </w:rPr>
      </w:pPr>
      <w:r>
        <w:rPr>
          <w:rFonts w:ascii="Arial" w:eastAsia="SimSun" w:hAnsi="Arial" w:cs="Arial"/>
          <w:sz w:val="20"/>
          <w:lang w:eastAsia="zh-CN"/>
        </w:rPr>
        <w:t>ForeignExchangeTradeC</w:t>
      </w:r>
      <w:r>
        <w:rPr>
          <w:rFonts w:ascii="Arial" w:eastAsia="SimSun" w:hAnsi="Arial" w:cs="Arial" w:hint="eastAsia"/>
          <w:sz w:val="20"/>
          <w:lang w:eastAsia="zh-CN"/>
        </w:rPr>
        <w:t>apture</w:t>
      </w:r>
      <w:r>
        <w:rPr>
          <w:rFonts w:ascii="Arial" w:eastAsia="SimSun" w:hAnsi="Arial" w:cs="Arial"/>
          <w:sz w:val="20"/>
          <w:lang w:eastAsia="zh-CN"/>
        </w:rPr>
        <w:t xml:space="preserve">Report </w:t>
      </w:r>
      <w:r>
        <w:rPr>
          <w:rFonts w:ascii="Arial" w:eastAsia="SimSun" w:hAnsi="Arial" w:cs="Arial" w:hint="eastAsia"/>
          <w:sz w:val="20"/>
          <w:lang w:eastAsia="zh-CN"/>
        </w:rPr>
        <w:t>Acknowledgment</w:t>
      </w:r>
      <w:r>
        <w:rPr>
          <w:rFonts w:ascii="Arial" w:hAnsi="Arial" w:cs="Arial" w:hint="eastAsia"/>
          <w:sz w:val="20"/>
        </w:rPr>
        <w:t xml:space="preserve">: </w:t>
      </w:r>
      <w:r>
        <w:rPr>
          <w:rFonts w:ascii="Arial" w:eastAsia="SimSun" w:hAnsi="Arial" w:cs="Arial"/>
          <w:sz w:val="20"/>
          <w:lang w:eastAsia="zh-CN"/>
        </w:rPr>
        <w:t>ForeignExchangeTradeC</w:t>
      </w:r>
      <w:r>
        <w:rPr>
          <w:rFonts w:ascii="Arial" w:eastAsia="SimSun" w:hAnsi="Arial" w:cs="Arial" w:hint="eastAsia"/>
          <w:sz w:val="20"/>
          <w:lang w:eastAsia="zh-CN"/>
        </w:rPr>
        <w:t>apture</w:t>
      </w:r>
      <w:r>
        <w:rPr>
          <w:rFonts w:ascii="Arial" w:eastAsia="SimSun" w:hAnsi="Arial" w:cs="Arial"/>
          <w:sz w:val="20"/>
          <w:lang w:eastAsia="zh-CN"/>
        </w:rPr>
        <w:t>Report</w:t>
      </w:r>
      <w:r>
        <w:rPr>
          <w:rFonts w:ascii="Arial" w:eastAsia="SimSun" w:hAnsi="Arial" w:cs="Arial" w:hint="eastAsia"/>
          <w:sz w:val="20"/>
          <w:lang w:eastAsia="zh-CN"/>
        </w:rPr>
        <w:t>Acknowledgment</w:t>
      </w:r>
      <w:r>
        <w:rPr>
          <w:rFonts w:ascii="Arial" w:hAnsi="Arial" w:cs="Arial" w:hint="eastAsia"/>
          <w:sz w:val="20"/>
        </w:rPr>
        <w:t xml:space="preserve"> message is sent from the market participant to the trading system in response to </w:t>
      </w:r>
      <w:r>
        <w:rPr>
          <w:rFonts w:ascii="Arial" w:hAnsi="Arial" w:cs="Arial"/>
          <w:sz w:val="20"/>
        </w:rPr>
        <w:t>the receipt of</w:t>
      </w:r>
      <w:r>
        <w:rPr>
          <w:rFonts w:ascii="Arial" w:hAnsi="Arial" w:cs="Arial" w:hint="eastAsia"/>
          <w:sz w:val="20"/>
        </w:rPr>
        <w:t xml:space="preserve"> the F</w:t>
      </w:r>
      <w:r>
        <w:rPr>
          <w:rFonts w:ascii="Arial" w:hAnsi="Arial" w:cs="Arial"/>
          <w:sz w:val="20"/>
        </w:rPr>
        <w:t>oreignExchange</w:t>
      </w:r>
      <w:r>
        <w:rPr>
          <w:rFonts w:ascii="Arial" w:hAnsi="Arial" w:cs="Arial" w:hint="eastAsia"/>
          <w:sz w:val="20"/>
        </w:rPr>
        <w:t>TradeCaptureReport.</w:t>
      </w:r>
    </w:p>
    <w:p w14:paraId="18449F16" w14:textId="77777777" w:rsidR="00D80AAC" w:rsidRDefault="00000000">
      <w:pPr>
        <w:pStyle w:val="ListParagraph"/>
        <w:numPr>
          <w:ilvl w:val="0"/>
          <w:numId w:val="8"/>
        </w:numPr>
        <w:rPr>
          <w:rFonts w:ascii="Arial" w:hAnsi="Arial" w:cs="Arial"/>
          <w:sz w:val="20"/>
        </w:rPr>
      </w:pPr>
      <w:r>
        <w:rPr>
          <w:rFonts w:ascii="Arial" w:eastAsia="SimSun" w:hAnsi="Arial" w:cs="Arial"/>
          <w:sz w:val="20"/>
          <w:lang w:eastAsia="zh-CN"/>
        </w:rPr>
        <w:t>ForeignExchangeTradeC</w:t>
      </w:r>
      <w:r>
        <w:rPr>
          <w:rFonts w:ascii="Arial" w:eastAsia="SimSun" w:hAnsi="Arial" w:cs="Arial" w:hint="eastAsia"/>
          <w:sz w:val="20"/>
          <w:lang w:eastAsia="zh-CN"/>
        </w:rPr>
        <w:t>apture</w:t>
      </w:r>
      <w:r>
        <w:rPr>
          <w:rFonts w:ascii="Arial" w:eastAsia="SimSun" w:hAnsi="Arial" w:cs="Arial"/>
          <w:sz w:val="20"/>
          <w:lang w:eastAsia="zh-CN"/>
        </w:rPr>
        <w:t>ReportRequest</w:t>
      </w:r>
      <w:r>
        <w:rPr>
          <w:rFonts w:ascii="Arial" w:hAnsi="Arial" w:cs="Arial" w:hint="eastAsia"/>
          <w:sz w:val="20"/>
        </w:rPr>
        <w:t xml:space="preserve">: </w:t>
      </w:r>
      <w:r>
        <w:rPr>
          <w:rFonts w:ascii="Arial" w:eastAsia="SimSun" w:hAnsi="Arial" w:cs="Arial"/>
          <w:sz w:val="20"/>
          <w:lang w:eastAsia="zh-CN"/>
        </w:rPr>
        <w:t>ForeignExchangeTradeC</w:t>
      </w:r>
      <w:r>
        <w:rPr>
          <w:rFonts w:ascii="Arial" w:eastAsia="SimSun" w:hAnsi="Arial" w:cs="Arial" w:hint="eastAsia"/>
          <w:sz w:val="20"/>
          <w:lang w:eastAsia="zh-CN"/>
        </w:rPr>
        <w:t>apture</w:t>
      </w:r>
      <w:r>
        <w:rPr>
          <w:rFonts w:ascii="Arial" w:eastAsia="SimSun" w:hAnsi="Arial" w:cs="Arial"/>
          <w:sz w:val="20"/>
          <w:lang w:eastAsia="zh-CN"/>
        </w:rPr>
        <w:t>ReportRequest</w:t>
      </w:r>
      <w:r>
        <w:rPr>
          <w:rFonts w:ascii="Arial" w:hAnsi="Arial" w:cs="Arial" w:hint="eastAsia"/>
          <w:sz w:val="20"/>
        </w:rPr>
        <w:t xml:space="preserve"> message is sent from a market participant to a trading system to request trade capture report. The message will be sent by the </w:t>
      </w:r>
      <w:r>
        <w:rPr>
          <w:rFonts w:ascii="Arial" w:hAnsi="Arial" w:cs="Arial"/>
          <w:sz w:val="20"/>
        </w:rPr>
        <w:t>market</w:t>
      </w:r>
      <w:r>
        <w:rPr>
          <w:rFonts w:ascii="Arial" w:hAnsi="Arial" w:cs="Arial" w:hint="eastAsia"/>
          <w:sz w:val="20"/>
        </w:rPr>
        <w:t xml:space="preserve"> participants to initiate an inquiry for the F</w:t>
      </w:r>
      <w:r>
        <w:rPr>
          <w:rFonts w:ascii="Arial" w:hAnsi="Arial" w:cs="Arial"/>
          <w:sz w:val="20"/>
        </w:rPr>
        <w:t>oreignExchange</w:t>
      </w:r>
      <w:r>
        <w:rPr>
          <w:rFonts w:ascii="Arial" w:hAnsi="Arial" w:cs="Arial" w:hint="eastAsia"/>
          <w:sz w:val="20"/>
        </w:rPr>
        <w:t>TradeCaptureReport.</w:t>
      </w:r>
    </w:p>
    <w:p w14:paraId="1B97D19B" w14:textId="6487B786" w:rsidR="00D80AAC" w:rsidRDefault="00000000">
      <w:pPr>
        <w:pStyle w:val="Heading2"/>
      </w:pPr>
      <w:bookmarkStart w:id="23" w:name="_Toc190954131"/>
      <w:r>
        <w:t>Groups of MessageDefinitions and Functionality</w:t>
      </w:r>
      <w:bookmarkEnd w:id="23"/>
    </w:p>
    <w:p w14:paraId="2A50ED25" w14:textId="77777777" w:rsidR="00D80AAC" w:rsidRDefault="00000000">
      <w:pPr>
        <w:autoSpaceDE w:val="0"/>
        <w:autoSpaceDN w:val="0"/>
        <w:adjustRightInd w:val="0"/>
        <w:spacing w:before="120"/>
        <w:jc w:val="both"/>
        <w:rPr>
          <w:rFonts w:ascii="Arial" w:hAnsi="Arial" w:cs="Arial"/>
          <w:b/>
          <w:bCs/>
          <w:color w:val="000000"/>
          <w:sz w:val="20"/>
          <w:lang w:val="en-US" w:eastAsia="zh-CN"/>
        </w:rPr>
      </w:pPr>
      <w:r>
        <w:rPr>
          <w:rFonts w:ascii="Arial" w:hAnsi="Arial" w:cs="Arial"/>
          <w:b/>
          <w:bCs/>
          <w:color w:val="000000"/>
          <w:sz w:val="20"/>
          <w:lang w:val="en-US"/>
        </w:rPr>
        <w:t xml:space="preserve">Note that these MessageDefinitions are to be used with the ISO 20022 Business Application Header (head.001). The schema and more information about the Business Application Header (BAH) can be found on the </w:t>
      </w:r>
      <w:hyperlink r:id="rId20" w:history="1">
        <w:r w:rsidR="00D80AAC">
          <w:rPr>
            <w:rStyle w:val="Hyperlink"/>
            <w:rFonts w:ascii="Arial" w:hAnsi="Arial" w:cs="Arial"/>
            <w:b/>
            <w:bCs/>
            <w:sz w:val="20"/>
            <w:lang w:val="en-US"/>
          </w:rPr>
          <w:t>www.iso20022.org</w:t>
        </w:r>
      </w:hyperlink>
      <w:r>
        <w:rPr>
          <w:rFonts w:ascii="Arial" w:hAnsi="Arial" w:cs="Arial"/>
          <w:b/>
          <w:bCs/>
          <w:color w:val="000000"/>
          <w:sz w:val="20"/>
          <w:lang w:val="en-US"/>
        </w:rPr>
        <w:t xml:space="preserve"> web site.</w:t>
      </w:r>
    </w:p>
    <w:p w14:paraId="7DA66301" w14:textId="77777777" w:rsidR="00D80AAC" w:rsidRDefault="00D80AAC">
      <w:pPr>
        <w:autoSpaceDE w:val="0"/>
        <w:autoSpaceDN w:val="0"/>
        <w:adjustRightInd w:val="0"/>
        <w:spacing w:before="120"/>
        <w:jc w:val="both"/>
        <w:rPr>
          <w:rFonts w:ascii="Arial" w:hAnsi="Arial" w:cs="Arial"/>
          <w:b/>
          <w:color w:val="0070C0"/>
          <w:sz w:val="20"/>
          <w:lang w:eastAsia="zh-CN"/>
        </w:rPr>
      </w:pPr>
    </w:p>
    <w:tbl>
      <w:tblPr>
        <w:tblW w:w="7812" w:type="dxa"/>
        <w:tblInd w:w="93" w:type="dxa"/>
        <w:tblLook w:val="04A0" w:firstRow="1" w:lastRow="0" w:firstColumn="1" w:lastColumn="0" w:noHBand="0" w:noVBand="1"/>
      </w:tblPr>
      <w:tblGrid>
        <w:gridCol w:w="7812"/>
      </w:tblGrid>
      <w:tr w:rsidR="00D80AAC" w14:paraId="3C624B5B" w14:textId="77777777">
        <w:trPr>
          <w:trHeight w:val="285"/>
        </w:trPr>
        <w:tc>
          <w:tcPr>
            <w:tcW w:w="7812" w:type="dxa"/>
            <w:tcBorders>
              <w:top w:val="single" w:sz="8" w:space="0" w:color="auto"/>
              <w:left w:val="single" w:sz="8" w:space="0" w:color="auto"/>
              <w:bottom w:val="single" w:sz="8" w:space="0" w:color="auto"/>
              <w:right w:val="single" w:sz="8" w:space="0" w:color="auto"/>
            </w:tcBorders>
            <w:shd w:val="clear" w:color="000000" w:fill="808080"/>
            <w:noWrap/>
          </w:tcPr>
          <w:p w14:paraId="733110E6" w14:textId="77777777" w:rsidR="00D80AAC" w:rsidRDefault="00000000">
            <w:pPr>
              <w:spacing w:before="0"/>
              <w:jc w:val="center"/>
              <w:rPr>
                <w:rFonts w:ascii="Arial" w:eastAsia="SimSun" w:hAnsi="Arial" w:cs="Arial"/>
                <w:b/>
                <w:bCs/>
                <w:color w:val="0070C0"/>
                <w:sz w:val="20"/>
                <w:lang w:val="en-US" w:eastAsia="zh-CN"/>
              </w:rPr>
            </w:pPr>
            <w:r>
              <w:rPr>
                <w:rFonts w:ascii="Arial" w:eastAsia="SimSun" w:hAnsi="Arial" w:cs="Arial" w:hint="eastAsia"/>
                <w:b/>
                <w:bCs/>
                <w:sz w:val="20"/>
                <w:lang w:val="en-US" w:eastAsia="zh-CN"/>
              </w:rPr>
              <w:t>Foreign Exchange Trade</w:t>
            </w:r>
            <w:r>
              <w:rPr>
                <w:rFonts w:ascii="Arial" w:eastAsia="SimSun" w:hAnsi="Arial" w:cs="Arial"/>
                <w:b/>
                <w:bCs/>
                <w:sz w:val="20"/>
                <w:lang w:val="en-US" w:eastAsia="zh-CN"/>
              </w:rPr>
              <w:t xml:space="preserve"> Management(</w:t>
            </w:r>
            <w:r>
              <w:rPr>
                <w:rFonts w:ascii="Arial" w:eastAsia="SimSun" w:hAnsi="Arial" w:cs="Arial" w:hint="eastAsia"/>
                <w:b/>
                <w:bCs/>
                <w:sz w:val="20"/>
                <w:lang w:val="en-US" w:eastAsia="zh-CN"/>
              </w:rPr>
              <w:t>fxtr</w:t>
            </w:r>
            <w:r>
              <w:rPr>
                <w:rFonts w:ascii="Arial" w:eastAsia="SimSun" w:hAnsi="Arial" w:cs="Arial"/>
                <w:b/>
                <w:bCs/>
                <w:sz w:val="20"/>
                <w:lang w:val="en-US" w:eastAsia="zh-CN"/>
              </w:rPr>
              <w:t>)</w:t>
            </w:r>
          </w:p>
        </w:tc>
      </w:tr>
      <w:tr w:rsidR="00D80AAC" w14:paraId="4EEDD8D1" w14:textId="77777777">
        <w:trPr>
          <w:trHeight w:val="285"/>
        </w:trPr>
        <w:tc>
          <w:tcPr>
            <w:tcW w:w="7812" w:type="dxa"/>
            <w:tcBorders>
              <w:top w:val="nil"/>
              <w:left w:val="single" w:sz="8" w:space="0" w:color="auto"/>
              <w:bottom w:val="single" w:sz="8" w:space="0" w:color="auto"/>
              <w:right w:val="single" w:sz="8" w:space="0" w:color="auto"/>
            </w:tcBorders>
            <w:shd w:val="clear" w:color="000000" w:fill="BFBFBF"/>
            <w:noWrap/>
          </w:tcPr>
          <w:p w14:paraId="21F1A905" w14:textId="77777777" w:rsidR="00D80AAC" w:rsidRDefault="00000000">
            <w:pPr>
              <w:spacing w:before="0"/>
              <w:jc w:val="both"/>
              <w:rPr>
                <w:rFonts w:ascii="Arial" w:eastAsia="SimSun" w:hAnsi="Arial" w:cs="Arial"/>
                <w:sz w:val="20"/>
                <w:lang w:val="en-US" w:eastAsia="zh-CN"/>
              </w:rPr>
            </w:pPr>
            <w:r>
              <w:rPr>
                <w:rFonts w:ascii="Arial" w:eastAsia="SimSun" w:hAnsi="Arial" w:cs="Arial"/>
                <w:sz w:val="20"/>
                <w:lang w:eastAsia="zh-CN"/>
              </w:rPr>
              <w:t>Message ID</w:t>
            </w:r>
          </w:p>
        </w:tc>
      </w:tr>
      <w:tr w:rsidR="00D80AAC" w14:paraId="4224A3FF" w14:textId="77777777">
        <w:trPr>
          <w:trHeight w:val="285"/>
        </w:trPr>
        <w:tc>
          <w:tcPr>
            <w:tcW w:w="7812" w:type="dxa"/>
            <w:tcBorders>
              <w:top w:val="nil"/>
              <w:left w:val="single" w:sz="8" w:space="0" w:color="auto"/>
              <w:bottom w:val="single" w:sz="8" w:space="0" w:color="auto"/>
              <w:right w:val="single" w:sz="8" w:space="0" w:color="auto"/>
            </w:tcBorders>
            <w:shd w:val="clear" w:color="auto" w:fill="auto"/>
            <w:noWrap/>
          </w:tcPr>
          <w:p w14:paraId="15A3A604" w14:textId="77777777" w:rsidR="00D80AAC" w:rsidRDefault="00000000">
            <w:pPr>
              <w:spacing w:before="0"/>
              <w:jc w:val="both"/>
              <w:rPr>
                <w:rFonts w:ascii="Arial" w:eastAsia="SimSun" w:hAnsi="Arial" w:cs="Arial"/>
                <w:sz w:val="20"/>
                <w:lang w:val="en-US" w:eastAsia="zh-CN"/>
              </w:rPr>
            </w:pPr>
            <w:r>
              <w:rPr>
                <w:rFonts w:ascii="Arial" w:eastAsia="SimSun" w:hAnsi="Arial" w:cs="Arial"/>
                <w:sz w:val="20"/>
                <w:lang w:eastAsia="zh-CN"/>
              </w:rPr>
              <w:t>ForeignExchangeTradeC</w:t>
            </w:r>
            <w:r>
              <w:rPr>
                <w:rFonts w:ascii="Arial" w:eastAsia="SimSun" w:hAnsi="Arial" w:cs="Arial" w:hint="eastAsia"/>
                <w:sz w:val="20"/>
                <w:lang w:eastAsia="zh-CN"/>
              </w:rPr>
              <w:t>apture</w:t>
            </w:r>
            <w:r>
              <w:rPr>
                <w:rFonts w:ascii="Arial" w:eastAsia="SimSun" w:hAnsi="Arial" w:cs="Arial"/>
                <w:sz w:val="20"/>
                <w:lang w:eastAsia="zh-CN"/>
              </w:rPr>
              <w:t>Re</w:t>
            </w:r>
            <w:r>
              <w:rPr>
                <w:rFonts w:ascii="Arial" w:eastAsia="SimSun" w:hAnsi="Arial" w:cs="Arial" w:hint="eastAsia"/>
                <w:sz w:val="20"/>
                <w:lang w:eastAsia="zh-CN"/>
              </w:rPr>
              <w:t>port</w:t>
            </w:r>
            <w:r>
              <w:rPr>
                <w:rFonts w:ascii="Arial" w:eastAsia="SimSun" w:hAnsi="Arial" w:cs="Arial"/>
                <w:sz w:val="20"/>
                <w:lang w:eastAsia="zh-CN"/>
              </w:rPr>
              <w:t xml:space="preserve"> - </w:t>
            </w:r>
            <w:r>
              <w:rPr>
                <w:rFonts w:ascii="Arial" w:eastAsia="SimSun" w:hAnsi="Arial" w:cs="Arial" w:hint="eastAsia"/>
                <w:sz w:val="20"/>
                <w:lang w:eastAsia="zh-CN"/>
              </w:rPr>
              <w:t>fxtr</w:t>
            </w:r>
            <w:r>
              <w:rPr>
                <w:rFonts w:ascii="Arial" w:eastAsia="SimSun" w:hAnsi="Arial" w:cs="Arial"/>
                <w:sz w:val="20"/>
                <w:lang w:eastAsia="zh-CN"/>
              </w:rPr>
              <w:t>.031</w:t>
            </w:r>
          </w:p>
        </w:tc>
      </w:tr>
      <w:tr w:rsidR="00D80AAC" w14:paraId="27CDF483" w14:textId="77777777">
        <w:trPr>
          <w:trHeight w:val="285"/>
        </w:trPr>
        <w:tc>
          <w:tcPr>
            <w:tcW w:w="7812" w:type="dxa"/>
            <w:tcBorders>
              <w:top w:val="nil"/>
              <w:left w:val="single" w:sz="8" w:space="0" w:color="auto"/>
              <w:bottom w:val="single" w:sz="8" w:space="0" w:color="auto"/>
              <w:right w:val="single" w:sz="8" w:space="0" w:color="auto"/>
            </w:tcBorders>
            <w:shd w:val="clear" w:color="auto" w:fill="auto"/>
            <w:noWrap/>
          </w:tcPr>
          <w:p w14:paraId="12B43E7D" w14:textId="77777777" w:rsidR="00D80AAC" w:rsidRDefault="00000000">
            <w:pPr>
              <w:spacing w:before="0"/>
              <w:jc w:val="both"/>
              <w:rPr>
                <w:rFonts w:ascii="Arial" w:eastAsia="SimSun" w:hAnsi="Arial" w:cs="Arial"/>
                <w:sz w:val="20"/>
                <w:lang w:val="en-US" w:eastAsia="zh-CN"/>
              </w:rPr>
            </w:pPr>
            <w:r>
              <w:rPr>
                <w:rFonts w:ascii="Arial" w:eastAsia="SimSun" w:hAnsi="Arial" w:cs="Arial"/>
                <w:sz w:val="20"/>
                <w:lang w:eastAsia="zh-CN"/>
              </w:rPr>
              <w:t>ForeignExchangeTradeC</w:t>
            </w:r>
            <w:r>
              <w:rPr>
                <w:rFonts w:ascii="Arial" w:eastAsia="SimSun" w:hAnsi="Arial" w:cs="Arial" w:hint="eastAsia"/>
                <w:sz w:val="20"/>
                <w:lang w:eastAsia="zh-CN"/>
              </w:rPr>
              <w:t>apture</w:t>
            </w:r>
            <w:r>
              <w:rPr>
                <w:rFonts w:ascii="Arial" w:eastAsia="SimSun" w:hAnsi="Arial" w:cs="Arial"/>
                <w:sz w:val="20"/>
                <w:lang w:eastAsia="zh-CN"/>
              </w:rPr>
              <w:t xml:space="preserve">ReportRequest - </w:t>
            </w:r>
            <w:r>
              <w:rPr>
                <w:rFonts w:ascii="Arial" w:eastAsia="SimSun" w:hAnsi="Arial" w:cs="Arial" w:hint="eastAsia"/>
                <w:sz w:val="20"/>
                <w:lang w:eastAsia="zh-CN"/>
              </w:rPr>
              <w:t>fxtr</w:t>
            </w:r>
            <w:r>
              <w:rPr>
                <w:rFonts w:ascii="Arial" w:eastAsia="SimSun" w:hAnsi="Arial" w:cs="Arial"/>
                <w:sz w:val="20"/>
                <w:lang w:eastAsia="zh-CN"/>
              </w:rPr>
              <w:t>.032</w:t>
            </w:r>
          </w:p>
        </w:tc>
      </w:tr>
      <w:tr w:rsidR="00D80AAC" w14:paraId="215258A7" w14:textId="77777777">
        <w:trPr>
          <w:trHeight w:val="285"/>
        </w:trPr>
        <w:tc>
          <w:tcPr>
            <w:tcW w:w="7812" w:type="dxa"/>
            <w:tcBorders>
              <w:top w:val="nil"/>
              <w:left w:val="single" w:sz="8" w:space="0" w:color="auto"/>
              <w:bottom w:val="single" w:sz="8" w:space="0" w:color="auto"/>
              <w:right w:val="single" w:sz="8" w:space="0" w:color="auto"/>
            </w:tcBorders>
            <w:shd w:val="clear" w:color="auto" w:fill="auto"/>
            <w:noWrap/>
          </w:tcPr>
          <w:p w14:paraId="232A1AC9" w14:textId="77777777" w:rsidR="00D80AAC" w:rsidRDefault="00000000">
            <w:pPr>
              <w:spacing w:before="0"/>
              <w:jc w:val="both"/>
              <w:rPr>
                <w:rFonts w:ascii="Arial" w:eastAsia="SimSun" w:hAnsi="Arial" w:cs="Arial"/>
                <w:sz w:val="20"/>
                <w:lang w:val="en-US" w:eastAsia="zh-CN"/>
              </w:rPr>
            </w:pPr>
            <w:r>
              <w:rPr>
                <w:rFonts w:ascii="Arial" w:eastAsia="SimSun" w:hAnsi="Arial" w:cs="Arial"/>
                <w:sz w:val="20"/>
                <w:lang w:eastAsia="zh-CN"/>
              </w:rPr>
              <w:t>ForeignExchangeTradeC</w:t>
            </w:r>
            <w:r>
              <w:rPr>
                <w:rFonts w:ascii="Arial" w:eastAsia="SimSun" w:hAnsi="Arial" w:cs="Arial" w:hint="eastAsia"/>
                <w:sz w:val="20"/>
                <w:lang w:eastAsia="zh-CN"/>
              </w:rPr>
              <w:t>apture</w:t>
            </w:r>
            <w:r>
              <w:rPr>
                <w:rFonts w:ascii="Arial" w:eastAsia="SimSun" w:hAnsi="Arial" w:cs="Arial"/>
                <w:sz w:val="20"/>
                <w:lang w:eastAsia="zh-CN"/>
              </w:rPr>
              <w:t>Report</w:t>
            </w:r>
            <w:r>
              <w:rPr>
                <w:rFonts w:ascii="Arial" w:eastAsia="SimSun" w:hAnsi="Arial" w:cs="Arial" w:hint="eastAsia"/>
                <w:sz w:val="20"/>
                <w:lang w:eastAsia="zh-CN"/>
              </w:rPr>
              <w:t>Acknowledgment</w:t>
            </w:r>
            <w:r>
              <w:rPr>
                <w:rFonts w:ascii="Arial" w:eastAsia="SimSun" w:hAnsi="Arial" w:cs="Arial"/>
                <w:sz w:val="20"/>
                <w:lang w:eastAsia="zh-CN"/>
              </w:rPr>
              <w:t xml:space="preserve"> - </w:t>
            </w:r>
            <w:r>
              <w:rPr>
                <w:rFonts w:ascii="Arial" w:eastAsia="SimSun" w:hAnsi="Arial" w:cs="Arial" w:hint="eastAsia"/>
                <w:sz w:val="20"/>
                <w:lang w:eastAsia="zh-CN"/>
              </w:rPr>
              <w:t>fxtr</w:t>
            </w:r>
            <w:r>
              <w:rPr>
                <w:rFonts w:ascii="Arial" w:eastAsia="SimSun" w:hAnsi="Arial" w:cs="Arial"/>
                <w:sz w:val="20"/>
                <w:lang w:eastAsia="zh-CN"/>
              </w:rPr>
              <w:t>.033</w:t>
            </w:r>
          </w:p>
        </w:tc>
      </w:tr>
    </w:tbl>
    <w:p w14:paraId="6F1FCB04" w14:textId="77777777" w:rsidR="00D80AAC" w:rsidRDefault="00D80AAC"/>
    <w:p w14:paraId="31BC5C2E" w14:textId="77777777" w:rsidR="00D80AAC" w:rsidRDefault="00000000">
      <w:pPr>
        <w:rPr>
          <w:rFonts w:ascii="Arial" w:hAnsi="Arial"/>
          <w:sz w:val="32"/>
        </w:rPr>
      </w:pPr>
      <w:r>
        <w:br w:type="page"/>
      </w:r>
    </w:p>
    <w:p w14:paraId="222910C7" w14:textId="77777777" w:rsidR="00D80AAC" w:rsidRDefault="00000000">
      <w:pPr>
        <w:pStyle w:val="Heading1"/>
      </w:pPr>
      <w:bookmarkStart w:id="24" w:name="_Toc190954132"/>
      <w:r>
        <w:lastRenderedPageBreak/>
        <w:t>BusinessRoles and Participants</w:t>
      </w:r>
      <w:bookmarkEnd w:id="24"/>
    </w:p>
    <w:p w14:paraId="1C756163" w14:textId="77777777" w:rsidR="00D80AAC" w:rsidRDefault="00000000">
      <w:pPr>
        <w:autoSpaceDE w:val="0"/>
        <w:autoSpaceDN w:val="0"/>
        <w:adjustRightInd w:val="0"/>
        <w:spacing w:before="120"/>
        <w:jc w:val="both"/>
        <w:rPr>
          <w:rFonts w:ascii="Arial" w:hAnsi="Arial" w:cs="Arial"/>
          <w:color w:val="000000"/>
          <w:sz w:val="18"/>
        </w:rPr>
      </w:pPr>
      <w:r>
        <w:rPr>
          <w:rFonts w:ascii="Arial" w:hAnsi="Arial" w:cs="Arial"/>
          <w:color w:val="000000"/>
          <w:sz w:val="18"/>
        </w:rPr>
        <w:t>A BusinessRole represents an entity (or a class of entities) of the real world, physical or legal, a person, a group of persons, a corporation. Examples of BusinessRoles: “Financial Institution”, “ACH”, “CSD”.</w:t>
      </w:r>
    </w:p>
    <w:p w14:paraId="5E25C431" w14:textId="77777777" w:rsidR="00D80AAC" w:rsidRDefault="00000000">
      <w:pPr>
        <w:autoSpaceDE w:val="0"/>
        <w:autoSpaceDN w:val="0"/>
        <w:adjustRightInd w:val="0"/>
        <w:spacing w:before="120"/>
        <w:jc w:val="both"/>
        <w:rPr>
          <w:rFonts w:ascii="Arial" w:hAnsi="Arial" w:cs="Arial"/>
          <w:color w:val="000000"/>
          <w:sz w:val="18"/>
        </w:rPr>
      </w:pPr>
      <w:r>
        <w:rPr>
          <w:rFonts w:ascii="Arial" w:hAnsi="Arial" w:cs="Arial"/>
          <w:color w:val="000000"/>
          <w:sz w:val="18"/>
        </w:rPr>
        <w:t xml:space="preserve">A Participant is a functional role performed by a BusinessRole in a particular BusinessProcess or BusinessTransaction: for example the “user” of a system, “debtor”, “creditor”, “investor” etc. </w:t>
      </w:r>
    </w:p>
    <w:p w14:paraId="69E4729A" w14:textId="77777777" w:rsidR="00D80AAC" w:rsidRDefault="00000000">
      <w:pPr>
        <w:autoSpaceDE w:val="0"/>
        <w:autoSpaceDN w:val="0"/>
        <w:adjustRightInd w:val="0"/>
        <w:spacing w:before="120"/>
        <w:jc w:val="both"/>
        <w:rPr>
          <w:rFonts w:ascii="Arial" w:hAnsi="Arial" w:cs="Arial"/>
          <w:color w:val="000000"/>
          <w:sz w:val="18"/>
        </w:rPr>
      </w:pPr>
      <w:r>
        <w:rPr>
          <w:rFonts w:ascii="Arial" w:hAnsi="Arial" w:cs="Arial"/>
          <w:color w:val="000000"/>
          <w:sz w:val="18"/>
        </w:rPr>
        <w:t>The relationship between BusinessRoles and Participants is many-to-many. One BusinessRole (that is, a person) can be involved as different Participants at different moments in time or at the same time: "user", "debtor”, "creditor", "investor", etc. Different BusinessRoles can be involved as the same Participant.</w:t>
      </w:r>
    </w:p>
    <w:p w14:paraId="7C0D5FE0" w14:textId="77777777" w:rsidR="00D80AAC" w:rsidRDefault="00000000">
      <w:pPr>
        <w:autoSpaceDE w:val="0"/>
        <w:autoSpaceDN w:val="0"/>
        <w:adjustRightInd w:val="0"/>
        <w:spacing w:before="120"/>
        <w:jc w:val="both"/>
        <w:rPr>
          <w:rFonts w:ascii="Arial" w:hAnsi="Arial" w:cs="Arial"/>
          <w:sz w:val="18"/>
        </w:rPr>
      </w:pPr>
      <w:r>
        <w:rPr>
          <w:rFonts w:ascii="Arial" w:hAnsi="Arial" w:cs="Arial"/>
          <w:sz w:val="18"/>
        </w:rPr>
        <w:t xml:space="preserve">In the context of </w:t>
      </w:r>
      <w:r>
        <w:rPr>
          <w:rFonts w:ascii="Arial" w:hAnsi="Arial" w:cs="Arial" w:hint="eastAsia"/>
          <w:sz w:val="18"/>
          <w:lang w:eastAsia="zh-CN"/>
        </w:rPr>
        <w:t>FX post-trade trade capture</w:t>
      </w:r>
      <w:r>
        <w:rPr>
          <w:rFonts w:ascii="Arial" w:hAnsi="Arial" w:cs="Arial"/>
          <w:sz w:val="18"/>
        </w:rPr>
        <w:t>, the high-level BusinessRoles and typical Participants can be represented as follows.</w:t>
      </w:r>
    </w:p>
    <w:p w14:paraId="2823FDBA" w14:textId="77777777" w:rsidR="00D80AAC" w:rsidRDefault="00D80AAC">
      <w:pPr>
        <w:autoSpaceDE w:val="0"/>
        <w:autoSpaceDN w:val="0"/>
        <w:adjustRightInd w:val="0"/>
        <w:spacing w:before="120"/>
        <w:jc w:val="center"/>
        <w:rPr>
          <w:color w:val="0070C0"/>
        </w:rPr>
      </w:pPr>
    </w:p>
    <w:p w14:paraId="07C98B09" w14:textId="77777777" w:rsidR="00D80AAC" w:rsidRDefault="00786EB2">
      <w:pPr>
        <w:autoSpaceDE w:val="0"/>
        <w:autoSpaceDN w:val="0"/>
        <w:adjustRightInd w:val="0"/>
        <w:spacing w:before="120"/>
        <w:jc w:val="center"/>
        <w:rPr>
          <w:rFonts w:ascii="TimesNewRomanPSMT" w:hAnsi="TimesNewRomanPSMT" w:cs="TimesNewRomanPSMT"/>
          <w:color w:val="0070C0"/>
          <w:sz w:val="20"/>
          <w:lang w:eastAsia="zh-CN"/>
        </w:rPr>
      </w:pPr>
      <w:r>
        <w:pict w14:anchorId="0D6F23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75pt;height:207.75pt">
            <v:imagedata r:id="rId21" o:title=""/>
          </v:shape>
        </w:pict>
      </w:r>
    </w:p>
    <w:p w14:paraId="59E7902A" w14:textId="77777777" w:rsidR="00D80AAC" w:rsidRDefault="00D80AAC">
      <w:pPr>
        <w:autoSpaceDE w:val="0"/>
        <w:autoSpaceDN w:val="0"/>
        <w:adjustRightInd w:val="0"/>
        <w:spacing w:before="120"/>
        <w:jc w:val="both"/>
        <w:rPr>
          <w:rFonts w:ascii="TimesNewRomanPSMT" w:hAnsi="TimesNewRomanPSMT" w:cs="TimesNewRomanPSMT"/>
          <w:color w:val="0070C0"/>
          <w:sz w:val="20"/>
          <w:lang w:eastAsia="zh-CN"/>
        </w:rPr>
      </w:pPr>
    </w:p>
    <w:tbl>
      <w:tblPr>
        <w:tblStyle w:val="TableGrid"/>
        <w:tblW w:w="9108" w:type="dxa"/>
        <w:jc w:val="center"/>
        <w:tblLook w:val="04A0" w:firstRow="1" w:lastRow="0" w:firstColumn="1" w:lastColumn="0" w:noHBand="0" w:noVBand="1"/>
      </w:tblPr>
      <w:tblGrid>
        <w:gridCol w:w="2508"/>
        <w:gridCol w:w="6600"/>
      </w:tblGrid>
      <w:tr w:rsidR="00D80AAC" w14:paraId="4788B063" w14:textId="77777777">
        <w:trPr>
          <w:tblHeader/>
          <w:jc w:val="center"/>
        </w:trPr>
        <w:tc>
          <w:tcPr>
            <w:tcW w:w="9108" w:type="dxa"/>
            <w:gridSpan w:val="2"/>
            <w:shd w:val="clear" w:color="auto" w:fill="FFFFFF" w:themeFill="background1"/>
          </w:tcPr>
          <w:p w14:paraId="2392886E" w14:textId="77777777" w:rsidR="00D80AAC" w:rsidRDefault="00000000">
            <w:pPr>
              <w:spacing w:before="0"/>
              <w:jc w:val="center"/>
              <w:rPr>
                <w:rFonts w:ascii="Arial" w:hAnsi="Arial" w:cs="Arial"/>
                <w:b/>
                <w:sz w:val="18"/>
              </w:rPr>
            </w:pPr>
            <w:r>
              <w:rPr>
                <w:rFonts w:ascii="Arial" w:hAnsi="Arial" w:cs="Arial"/>
                <w:b/>
                <w:sz w:val="18"/>
              </w:rPr>
              <w:t>Participants and BusinessRoles definitions</w:t>
            </w:r>
          </w:p>
        </w:tc>
      </w:tr>
      <w:tr w:rsidR="00D80AAC" w14:paraId="4DBC044F" w14:textId="77777777">
        <w:trPr>
          <w:tblHeader/>
          <w:jc w:val="center"/>
        </w:trPr>
        <w:tc>
          <w:tcPr>
            <w:tcW w:w="2508" w:type="dxa"/>
            <w:tcBorders>
              <w:bottom w:val="single" w:sz="4" w:space="0" w:color="auto"/>
            </w:tcBorders>
            <w:shd w:val="clear" w:color="auto" w:fill="FFFFFF" w:themeFill="background1"/>
          </w:tcPr>
          <w:p w14:paraId="61E3AA4B" w14:textId="77777777" w:rsidR="00D80AAC" w:rsidRDefault="00000000">
            <w:pPr>
              <w:spacing w:before="0"/>
              <w:rPr>
                <w:rFonts w:ascii="Arial" w:hAnsi="Arial" w:cs="Arial"/>
                <w:b/>
                <w:sz w:val="18"/>
              </w:rPr>
            </w:pPr>
            <w:r>
              <w:rPr>
                <w:rFonts w:ascii="Arial" w:hAnsi="Arial" w:cs="Arial"/>
                <w:b/>
                <w:sz w:val="18"/>
              </w:rPr>
              <w:t>Description</w:t>
            </w:r>
          </w:p>
        </w:tc>
        <w:tc>
          <w:tcPr>
            <w:tcW w:w="6600" w:type="dxa"/>
            <w:tcBorders>
              <w:bottom w:val="single" w:sz="4" w:space="0" w:color="auto"/>
            </w:tcBorders>
            <w:shd w:val="clear" w:color="auto" w:fill="FFFFFF" w:themeFill="background1"/>
          </w:tcPr>
          <w:p w14:paraId="7608E166" w14:textId="77777777" w:rsidR="00D80AAC" w:rsidRDefault="00000000">
            <w:pPr>
              <w:spacing w:before="0"/>
              <w:rPr>
                <w:rFonts w:ascii="Arial" w:hAnsi="Arial" w:cs="Arial"/>
                <w:b/>
                <w:sz w:val="18"/>
              </w:rPr>
            </w:pPr>
            <w:r>
              <w:rPr>
                <w:rFonts w:ascii="Arial" w:hAnsi="Arial" w:cs="Arial"/>
                <w:b/>
                <w:sz w:val="18"/>
              </w:rPr>
              <w:t>Definition</w:t>
            </w:r>
          </w:p>
        </w:tc>
      </w:tr>
      <w:tr w:rsidR="00D80AAC" w14:paraId="712E4F68" w14:textId="77777777">
        <w:trPr>
          <w:jc w:val="center"/>
        </w:trPr>
        <w:tc>
          <w:tcPr>
            <w:tcW w:w="9108" w:type="dxa"/>
            <w:gridSpan w:val="2"/>
            <w:tcBorders>
              <w:bottom w:val="single" w:sz="4" w:space="0" w:color="auto"/>
            </w:tcBorders>
            <w:shd w:val="clear" w:color="auto" w:fill="99CCFF"/>
          </w:tcPr>
          <w:p w14:paraId="40FE2716" w14:textId="77777777" w:rsidR="00D80AAC" w:rsidRDefault="00000000">
            <w:pPr>
              <w:spacing w:before="0"/>
              <w:rPr>
                <w:rFonts w:ascii="Arial" w:eastAsia="Times New Roman" w:hAnsi="Arial" w:cs="Arial"/>
                <w:sz w:val="18"/>
              </w:rPr>
            </w:pPr>
            <w:r>
              <w:rPr>
                <w:rFonts w:ascii="Arial" w:hAnsi="Arial" w:cs="Arial"/>
                <w:sz w:val="18"/>
              </w:rPr>
              <w:t>Participants</w:t>
            </w:r>
          </w:p>
        </w:tc>
      </w:tr>
      <w:tr w:rsidR="00D80AAC" w14:paraId="182323C8" w14:textId="77777777">
        <w:trPr>
          <w:jc w:val="center"/>
        </w:trPr>
        <w:tc>
          <w:tcPr>
            <w:tcW w:w="2508" w:type="dxa"/>
            <w:shd w:val="clear" w:color="auto" w:fill="auto"/>
          </w:tcPr>
          <w:p w14:paraId="18A92F83" w14:textId="77777777" w:rsidR="00D80AAC" w:rsidRDefault="00000000">
            <w:pPr>
              <w:spacing w:before="0"/>
              <w:rPr>
                <w:rFonts w:ascii="Arial" w:hAnsi="Arial" w:cs="Arial"/>
                <w:sz w:val="18"/>
              </w:rPr>
            </w:pPr>
            <w:r>
              <w:rPr>
                <w:rFonts w:ascii="Arial" w:hAnsi="Arial" w:cs="Arial" w:hint="eastAsia"/>
                <w:sz w:val="18"/>
              </w:rPr>
              <w:t>Instructing Party</w:t>
            </w:r>
          </w:p>
        </w:tc>
        <w:tc>
          <w:tcPr>
            <w:tcW w:w="6600" w:type="dxa"/>
            <w:shd w:val="clear" w:color="auto" w:fill="auto"/>
          </w:tcPr>
          <w:p w14:paraId="2D906944" w14:textId="77777777" w:rsidR="00D80AAC" w:rsidRDefault="00000000">
            <w:pPr>
              <w:spacing w:before="0"/>
              <w:rPr>
                <w:rFonts w:ascii="Arial" w:eastAsia="Times New Roman" w:hAnsi="Arial" w:cs="Arial"/>
                <w:sz w:val="18"/>
              </w:rPr>
            </w:pPr>
            <w:r>
              <w:rPr>
                <w:rFonts w:ascii="Arial" w:eastAsia="Times New Roman" w:hAnsi="Arial" w:cs="Arial"/>
                <w:sz w:val="18"/>
              </w:rPr>
              <w:t>Party that manages the account on behalf of the account owner (that is, manages the registration and booking of entries on the account, calculates balances on the account and provides information about the account), or the party that has a contractual relationship with the owner (for example, market data provider).</w:t>
            </w:r>
          </w:p>
        </w:tc>
      </w:tr>
      <w:tr w:rsidR="00D80AAC" w14:paraId="79C5917A" w14:textId="77777777">
        <w:trPr>
          <w:jc w:val="center"/>
        </w:trPr>
        <w:tc>
          <w:tcPr>
            <w:tcW w:w="2508" w:type="dxa"/>
            <w:shd w:val="clear" w:color="auto" w:fill="auto"/>
          </w:tcPr>
          <w:p w14:paraId="17206D7A" w14:textId="77777777" w:rsidR="00D80AAC" w:rsidRDefault="00000000">
            <w:pPr>
              <w:spacing w:before="0"/>
              <w:rPr>
                <w:rFonts w:ascii="Arial" w:hAnsi="Arial" w:cs="Arial"/>
                <w:sz w:val="18"/>
              </w:rPr>
            </w:pPr>
            <w:r>
              <w:rPr>
                <w:rFonts w:ascii="Arial" w:hAnsi="Arial" w:cs="Arial" w:hint="eastAsia"/>
                <w:sz w:val="18"/>
              </w:rPr>
              <w:t>Executing/Serving Party</w:t>
            </w:r>
          </w:p>
        </w:tc>
        <w:tc>
          <w:tcPr>
            <w:tcW w:w="6600" w:type="dxa"/>
            <w:shd w:val="clear" w:color="auto" w:fill="auto"/>
          </w:tcPr>
          <w:p w14:paraId="52148F2D" w14:textId="77777777" w:rsidR="00D80AAC" w:rsidRDefault="00000000">
            <w:pPr>
              <w:spacing w:before="0"/>
              <w:rPr>
                <w:rFonts w:ascii="Arial" w:eastAsia="Times New Roman" w:hAnsi="Arial" w:cs="Arial"/>
                <w:sz w:val="18"/>
              </w:rPr>
            </w:pPr>
            <w:r>
              <w:rPr>
                <w:rFonts w:ascii="Arial" w:eastAsia="Times New Roman" w:hAnsi="Arial" w:cs="Arial"/>
                <w:sz w:val="18"/>
              </w:rPr>
              <w:t>Party that legally holds the account or the party in a contractual relationship with the servicer.</w:t>
            </w:r>
          </w:p>
        </w:tc>
      </w:tr>
      <w:tr w:rsidR="00D80AAC" w14:paraId="419C0487" w14:textId="77777777">
        <w:trPr>
          <w:jc w:val="center"/>
        </w:trPr>
        <w:tc>
          <w:tcPr>
            <w:tcW w:w="9108" w:type="dxa"/>
            <w:gridSpan w:val="2"/>
            <w:tcBorders>
              <w:bottom w:val="single" w:sz="4" w:space="0" w:color="auto"/>
            </w:tcBorders>
            <w:shd w:val="clear" w:color="auto" w:fill="99CCFF"/>
          </w:tcPr>
          <w:p w14:paraId="2B6AF73F" w14:textId="77777777" w:rsidR="00D80AAC" w:rsidRDefault="00000000">
            <w:pPr>
              <w:spacing w:before="0"/>
              <w:rPr>
                <w:rFonts w:ascii="Arial" w:eastAsia="Times New Roman" w:hAnsi="Arial" w:cs="Arial"/>
                <w:sz w:val="18"/>
              </w:rPr>
            </w:pPr>
            <w:r>
              <w:rPr>
                <w:rFonts w:ascii="Arial" w:hAnsi="Arial" w:cs="Arial"/>
                <w:sz w:val="18"/>
              </w:rPr>
              <w:t>BusinessRoles</w:t>
            </w:r>
          </w:p>
        </w:tc>
      </w:tr>
      <w:tr w:rsidR="00D80AAC" w14:paraId="3E3BA4FD" w14:textId="77777777">
        <w:trPr>
          <w:jc w:val="center"/>
        </w:trPr>
        <w:tc>
          <w:tcPr>
            <w:tcW w:w="2508" w:type="dxa"/>
          </w:tcPr>
          <w:p w14:paraId="19668450" w14:textId="77777777" w:rsidR="00D80AAC" w:rsidRDefault="00000000">
            <w:pPr>
              <w:spacing w:before="0"/>
              <w:rPr>
                <w:rFonts w:ascii="Arial" w:hAnsi="Arial" w:cs="Arial"/>
                <w:sz w:val="18"/>
                <w:lang w:eastAsia="zh-CN"/>
              </w:rPr>
            </w:pPr>
            <w:r>
              <w:rPr>
                <w:rFonts w:ascii="Arial" w:hAnsi="Arial" w:cs="Arial" w:hint="eastAsia"/>
                <w:sz w:val="18"/>
              </w:rPr>
              <w:t>FX Trading Member</w:t>
            </w:r>
          </w:p>
        </w:tc>
        <w:tc>
          <w:tcPr>
            <w:tcW w:w="6600" w:type="dxa"/>
          </w:tcPr>
          <w:p w14:paraId="0CEEBFAA" w14:textId="77777777" w:rsidR="00D80AAC" w:rsidRDefault="00000000">
            <w:pPr>
              <w:spacing w:before="0"/>
              <w:rPr>
                <w:rFonts w:ascii="Arial" w:hAnsi="Arial" w:cs="Arial"/>
                <w:sz w:val="18"/>
              </w:rPr>
            </w:pPr>
            <w:r>
              <w:rPr>
                <w:rFonts w:ascii="Arial" w:hAnsi="Arial" w:cs="Arial" w:hint="eastAsia"/>
                <w:sz w:val="18"/>
              </w:rPr>
              <w:t xml:space="preserve">Organisations </w:t>
            </w:r>
            <w:r>
              <w:rPr>
                <w:rFonts w:ascii="Arial" w:hAnsi="Arial" w:cs="Arial"/>
                <w:sz w:val="18"/>
              </w:rPr>
              <w:t>that</w:t>
            </w:r>
            <w:r>
              <w:rPr>
                <w:rFonts w:ascii="Arial" w:hAnsi="Arial" w:cs="Arial" w:hint="eastAsia"/>
                <w:sz w:val="18"/>
              </w:rPr>
              <w:t xml:space="preserve"> are members of </w:t>
            </w:r>
            <w:r>
              <w:rPr>
                <w:rFonts w:ascii="Arial" w:hAnsi="Arial" w:cs="Arial"/>
                <w:sz w:val="18"/>
              </w:rPr>
              <w:t xml:space="preserve">a </w:t>
            </w:r>
            <w:r>
              <w:rPr>
                <w:rFonts w:ascii="Arial" w:hAnsi="Arial" w:cs="Arial" w:hint="eastAsia"/>
                <w:sz w:val="18"/>
              </w:rPr>
              <w:t>foreign exchange market. They are permitted to participate</w:t>
            </w:r>
            <w:r>
              <w:rPr>
                <w:rFonts w:ascii="Arial" w:hAnsi="Arial" w:cs="Arial"/>
                <w:sz w:val="18"/>
              </w:rPr>
              <w:t xml:space="preserve"> in</w:t>
            </w:r>
            <w:r>
              <w:rPr>
                <w:rFonts w:ascii="Arial" w:hAnsi="Arial" w:cs="Arial" w:hint="eastAsia"/>
                <w:sz w:val="18"/>
              </w:rPr>
              <w:t xml:space="preserve"> foreign exchange trad</w:t>
            </w:r>
            <w:r>
              <w:rPr>
                <w:rFonts w:ascii="Arial" w:hAnsi="Arial" w:cs="Arial"/>
                <w:sz w:val="18"/>
              </w:rPr>
              <w:t>ing</w:t>
            </w:r>
            <w:r>
              <w:rPr>
                <w:rFonts w:ascii="Arial" w:hAnsi="Arial" w:cs="Arial" w:hint="eastAsia"/>
                <w:sz w:val="18"/>
              </w:rPr>
              <w:t>.</w:t>
            </w:r>
          </w:p>
        </w:tc>
      </w:tr>
      <w:tr w:rsidR="00D80AAC" w14:paraId="590CB4F0" w14:textId="77777777">
        <w:trPr>
          <w:jc w:val="center"/>
        </w:trPr>
        <w:tc>
          <w:tcPr>
            <w:tcW w:w="2508" w:type="dxa"/>
          </w:tcPr>
          <w:p w14:paraId="11355BA6" w14:textId="77777777" w:rsidR="00D80AAC" w:rsidRDefault="00000000">
            <w:pPr>
              <w:spacing w:before="0"/>
              <w:rPr>
                <w:rFonts w:ascii="Arial" w:hAnsi="Arial" w:cs="Arial"/>
                <w:sz w:val="18"/>
                <w:lang w:eastAsia="zh-CN"/>
              </w:rPr>
            </w:pPr>
            <w:r>
              <w:rPr>
                <w:rFonts w:ascii="Arial" w:hAnsi="Arial" w:cs="Arial" w:hint="eastAsia"/>
                <w:sz w:val="18"/>
                <w:lang w:eastAsia="zh-CN"/>
              </w:rPr>
              <w:t>Trading System</w:t>
            </w:r>
          </w:p>
        </w:tc>
        <w:tc>
          <w:tcPr>
            <w:tcW w:w="6600" w:type="dxa"/>
          </w:tcPr>
          <w:p w14:paraId="4709ABB2" w14:textId="77777777" w:rsidR="00D80AAC" w:rsidRDefault="00000000">
            <w:pPr>
              <w:spacing w:before="0"/>
              <w:rPr>
                <w:rStyle w:val="SoDAField"/>
                <w:rFonts w:ascii="Arial Unicode MS" w:hAnsi="Arial Unicode MS" w:cs="Arial Unicode MS"/>
                <w:color w:val="auto"/>
                <w:sz w:val="20"/>
                <w:lang w:eastAsia="zh-CN"/>
              </w:rPr>
            </w:pPr>
            <w:r>
              <w:rPr>
                <w:rFonts w:ascii="Arial" w:hAnsi="Arial" w:cs="Arial" w:hint="eastAsia"/>
                <w:sz w:val="18"/>
              </w:rPr>
              <w:t xml:space="preserve">A system </w:t>
            </w:r>
            <w:r>
              <w:rPr>
                <w:rFonts w:ascii="Arial" w:hAnsi="Arial" w:cs="Arial"/>
                <w:sz w:val="18"/>
              </w:rPr>
              <w:t>that</w:t>
            </w:r>
            <w:r>
              <w:rPr>
                <w:rFonts w:ascii="Arial" w:hAnsi="Arial" w:cs="Arial" w:hint="eastAsia"/>
                <w:sz w:val="18"/>
              </w:rPr>
              <w:t xml:space="preserve"> process</w:t>
            </w:r>
            <w:r>
              <w:rPr>
                <w:rFonts w:ascii="Arial" w:hAnsi="Arial" w:cs="Arial"/>
                <w:sz w:val="18"/>
              </w:rPr>
              <w:t>es</w:t>
            </w:r>
            <w:r>
              <w:rPr>
                <w:rFonts w:ascii="Arial" w:hAnsi="Arial" w:cs="Arial" w:hint="eastAsia"/>
                <w:sz w:val="18"/>
              </w:rPr>
              <w:t xml:space="preserve"> foreign </w:t>
            </w:r>
            <w:r>
              <w:rPr>
                <w:rFonts w:ascii="Arial" w:hAnsi="Arial" w:cs="Arial"/>
                <w:sz w:val="18"/>
              </w:rPr>
              <w:t>exchange</w:t>
            </w:r>
            <w:r>
              <w:rPr>
                <w:rFonts w:ascii="Arial" w:hAnsi="Arial" w:cs="Arial" w:hint="eastAsia"/>
                <w:sz w:val="18"/>
              </w:rPr>
              <w:t xml:space="preserve"> trade </w:t>
            </w:r>
            <w:r>
              <w:rPr>
                <w:rFonts w:ascii="Arial" w:hAnsi="Arial" w:cs="Arial"/>
                <w:sz w:val="18"/>
              </w:rPr>
              <w:t>activities</w:t>
            </w:r>
            <w:r>
              <w:rPr>
                <w:rFonts w:ascii="Arial" w:hAnsi="Arial" w:cs="Arial" w:hint="eastAsia"/>
                <w:sz w:val="18"/>
              </w:rPr>
              <w:t xml:space="preserve"> between FX Trading Member</w:t>
            </w:r>
            <w:r>
              <w:rPr>
                <w:rFonts w:ascii="Arial" w:hAnsi="Arial" w:cs="Arial" w:hint="eastAsia"/>
                <w:sz w:val="18"/>
                <w:lang w:eastAsia="zh-CN"/>
              </w:rPr>
              <w:t>s</w:t>
            </w:r>
            <w:r>
              <w:rPr>
                <w:rFonts w:ascii="Arial" w:hAnsi="Arial" w:cs="Arial" w:hint="eastAsia"/>
                <w:sz w:val="18"/>
              </w:rPr>
              <w:t xml:space="preserve">. Trade </w:t>
            </w:r>
            <w:r>
              <w:rPr>
                <w:rFonts w:ascii="Arial" w:hAnsi="Arial" w:cs="Arial" w:hint="eastAsia"/>
                <w:sz w:val="18"/>
                <w:lang w:eastAsia="zh-CN"/>
              </w:rPr>
              <w:t>details</w:t>
            </w:r>
            <w:r>
              <w:rPr>
                <w:rFonts w:ascii="Arial" w:hAnsi="Arial" w:cs="Arial"/>
                <w:sz w:val="18"/>
              </w:rPr>
              <w:t xml:space="preserve"> are</w:t>
            </w:r>
            <w:r>
              <w:rPr>
                <w:rFonts w:ascii="Arial" w:hAnsi="Arial" w:cs="Arial" w:hint="eastAsia"/>
                <w:sz w:val="18"/>
              </w:rPr>
              <w:t xml:space="preserve"> </w:t>
            </w:r>
            <w:r>
              <w:rPr>
                <w:rFonts w:ascii="Arial" w:hAnsi="Arial" w:cs="Arial"/>
                <w:sz w:val="18"/>
              </w:rPr>
              <w:t>agreed</w:t>
            </w:r>
            <w:r>
              <w:rPr>
                <w:rFonts w:ascii="Arial" w:hAnsi="Arial" w:cs="Arial" w:hint="eastAsia"/>
                <w:sz w:val="18"/>
              </w:rPr>
              <w:t xml:space="preserve"> </w:t>
            </w:r>
            <w:r>
              <w:rPr>
                <w:rFonts w:ascii="Arial" w:hAnsi="Arial" w:cs="Arial"/>
                <w:sz w:val="18"/>
              </w:rPr>
              <w:t xml:space="preserve">upon </w:t>
            </w:r>
            <w:r>
              <w:rPr>
                <w:rFonts w:ascii="Arial" w:hAnsi="Arial" w:cs="Arial" w:hint="eastAsia"/>
                <w:sz w:val="18"/>
              </w:rPr>
              <w:t xml:space="preserve">and executed within the </w:t>
            </w:r>
            <w:r>
              <w:rPr>
                <w:rFonts w:ascii="Arial" w:hAnsi="Arial" w:cs="Arial" w:hint="eastAsia"/>
                <w:sz w:val="18"/>
                <w:lang w:eastAsia="zh-CN"/>
              </w:rPr>
              <w:t>t</w:t>
            </w:r>
            <w:r>
              <w:rPr>
                <w:rFonts w:ascii="Arial" w:hAnsi="Arial" w:cs="Arial" w:hint="eastAsia"/>
                <w:sz w:val="18"/>
              </w:rPr>
              <w:t>rading system.</w:t>
            </w:r>
          </w:p>
        </w:tc>
      </w:tr>
    </w:tbl>
    <w:p w14:paraId="57863CE5" w14:textId="77777777" w:rsidR="00D80AAC" w:rsidRDefault="00D80AAC">
      <w:pPr>
        <w:autoSpaceDE w:val="0"/>
        <w:autoSpaceDN w:val="0"/>
        <w:adjustRightInd w:val="0"/>
        <w:spacing w:before="120"/>
        <w:jc w:val="both"/>
        <w:rPr>
          <w:rFonts w:ascii="TimesNewRomanPSMT" w:hAnsi="TimesNewRomanPSMT" w:cs="TimesNewRomanPSMT"/>
          <w:color w:val="0070C0"/>
          <w:sz w:val="20"/>
          <w:lang w:eastAsia="zh-CN"/>
        </w:rPr>
      </w:pPr>
    </w:p>
    <w:tbl>
      <w:tblPr>
        <w:tblStyle w:val="TableGrid"/>
        <w:tblW w:w="0" w:type="auto"/>
        <w:tblInd w:w="250" w:type="dxa"/>
        <w:tblLook w:val="04A0" w:firstRow="1" w:lastRow="0" w:firstColumn="1" w:lastColumn="0" w:noHBand="0" w:noVBand="1"/>
      </w:tblPr>
      <w:tblGrid>
        <w:gridCol w:w="3108"/>
        <w:gridCol w:w="3000"/>
        <w:gridCol w:w="2946"/>
      </w:tblGrid>
      <w:tr w:rsidR="00D80AAC" w14:paraId="1174C8E5" w14:textId="77777777">
        <w:tc>
          <w:tcPr>
            <w:tcW w:w="9054" w:type="dxa"/>
            <w:gridSpan w:val="3"/>
            <w:tcBorders>
              <w:bottom w:val="single" w:sz="4" w:space="0" w:color="auto"/>
              <w:tl2br w:val="nil"/>
            </w:tcBorders>
            <w:shd w:val="clear" w:color="auto" w:fill="FFFFFF" w:themeFill="background1"/>
            <w:vAlign w:val="center"/>
          </w:tcPr>
          <w:p w14:paraId="53DAF1A2" w14:textId="77777777" w:rsidR="00D80AAC" w:rsidRDefault="00000000">
            <w:pPr>
              <w:spacing w:before="0"/>
              <w:jc w:val="center"/>
              <w:rPr>
                <w:rFonts w:ascii="Arial" w:hAnsi="Arial" w:cs="Arial"/>
                <w:b/>
                <w:sz w:val="18"/>
              </w:rPr>
            </w:pPr>
            <w:r>
              <w:rPr>
                <w:rFonts w:ascii="Arial" w:hAnsi="Arial" w:cs="Arial"/>
                <w:b/>
                <w:sz w:val="18"/>
              </w:rPr>
              <w:t>BusinessRoles/Participants Matrix Table</w:t>
            </w:r>
          </w:p>
        </w:tc>
      </w:tr>
      <w:tr w:rsidR="00D80AAC" w14:paraId="5E3D9D0E" w14:textId="77777777">
        <w:tc>
          <w:tcPr>
            <w:tcW w:w="3108" w:type="dxa"/>
            <w:tcBorders>
              <w:bottom w:val="single" w:sz="4" w:space="0" w:color="auto"/>
              <w:tl2br w:val="single" w:sz="4" w:space="0" w:color="auto"/>
            </w:tcBorders>
            <w:shd w:val="clear" w:color="auto" w:fill="auto"/>
          </w:tcPr>
          <w:p w14:paraId="484BA207" w14:textId="77777777" w:rsidR="00D80AAC" w:rsidRDefault="00000000">
            <w:pPr>
              <w:wordWrap w:val="0"/>
              <w:spacing w:before="120" w:after="120"/>
              <w:jc w:val="right"/>
              <w:rPr>
                <w:rFonts w:ascii="Arial" w:hAnsi="Arial" w:cs="Arial"/>
                <w:sz w:val="18"/>
              </w:rPr>
            </w:pPr>
            <w:r>
              <w:rPr>
                <w:rFonts w:ascii="Arial" w:hAnsi="Arial" w:cs="Arial"/>
                <w:sz w:val="18"/>
              </w:rPr>
              <w:t>Participants</w:t>
            </w:r>
          </w:p>
          <w:p w14:paraId="1893C029" w14:textId="77777777" w:rsidR="00D80AAC" w:rsidRDefault="00000000">
            <w:pPr>
              <w:spacing w:before="120" w:after="120"/>
              <w:rPr>
                <w:rFonts w:ascii="Arial" w:hAnsi="Arial" w:cs="Arial"/>
                <w:sz w:val="18"/>
              </w:rPr>
            </w:pPr>
            <w:r>
              <w:rPr>
                <w:rFonts w:ascii="Arial" w:hAnsi="Arial" w:cs="Arial"/>
                <w:sz w:val="18"/>
              </w:rPr>
              <w:t>BusinessRoles</w:t>
            </w:r>
          </w:p>
        </w:tc>
        <w:tc>
          <w:tcPr>
            <w:tcW w:w="3000" w:type="dxa"/>
            <w:shd w:val="clear" w:color="auto" w:fill="D9D9D9" w:themeFill="background1" w:themeFillShade="D9"/>
            <w:vAlign w:val="center"/>
          </w:tcPr>
          <w:p w14:paraId="773FA1A9" w14:textId="77777777" w:rsidR="00D80AAC" w:rsidRDefault="00000000">
            <w:pPr>
              <w:spacing w:before="0"/>
              <w:jc w:val="center"/>
              <w:rPr>
                <w:rFonts w:ascii="Arial" w:hAnsi="Arial" w:cs="Arial"/>
                <w:sz w:val="18"/>
              </w:rPr>
            </w:pPr>
            <w:r>
              <w:rPr>
                <w:rFonts w:ascii="Arial" w:hAnsi="Arial" w:cs="Arial" w:hint="eastAsia"/>
                <w:sz w:val="18"/>
              </w:rPr>
              <w:t>Instructing Party</w:t>
            </w:r>
          </w:p>
        </w:tc>
        <w:tc>
          <w:tcPr>
            <w:tcW w:w="2946" w:type="dxa"/>
            <w:shd w:val="clear" w:color="auto" w:fill="D9D9D9" w:themeFill="background1" w:themeFillShade="D9"/>
            <w:vAlign w:val="center"/>
          </w:tcPr>
          <w:p w14:paraId="5F29B625" w14:textId="77777777" w:rsidR="00D80AAC" w:rsidRDefault="00000000">
            <w:pPr>
              <w:spacing w:before="0"/>
              <w:jc w:val="center"/>
              <w:rPr>
                <w:rFonts w:ascii="Arial" w:hAnsi="Arial" w:cs="Arial"/>
                <w:sz w:val="18"/>
              </w:rPr>
            </w:pPr>
            <w:r>
              <w:rPr>
                <w:rFonts w:ascii="Arial" w:hAnsi="Arial" w:cs="Arial" w:hint="eastAsia"/>
                <w:sz w:val="18"/>
              </w:rPr>
              <w:t>Executing/Serving Party</w:t>
            </w:r>
          </w:p>
        </w:tc>
      </w:tr>
      <w:tr w:rsidR="00D80AAC" w14:paraId="0582BB4A" w14:textId="77777777">
        <w:tc>
          <w:tcPr>
            <w:tcW w:w="3108" w:type="dxa"/>
            <w:shd w:val="clear" w:color="auto" w:fill="D9D9D9" w:themeFill="background1" w:themeFillShade="D9"/>
          </w:tcPr>
          <w:p w14:paraId="7CBF0656" w14:textId="77777777" w:rsidR="00D80AAC" w:rsidRDefault="00000000">
            <w:pPr>
              <w:spacing w:before="0"/>
              <w:rPr>
                <w:rFonts w:ascii="Arial" w:hAnsi="Arial" w:cs="Arial"/>
                <w:sz w:val="18"/>
              </w:rPr>
            </w:pPr>
            <w:r>
              <w:rPr>
                <w:rFonts w:ascii="Arial" w:hAnsi="Arial" w:cs="Arial" w:hint="eastAsia"/>
                <w:sz w:val="18"/>
              </w:rPr>
              <w:t>FX Trading Member</w:t>
            </w:r>
          </w:p>
        </w:tc>
        <w:tc>
          <w:tcPr>
            <w:tcW w:w="3000" w:type="dxa"/>
            <w:vAlign w:val="center"/>
          </w:tcPr>
          <w:p w14:paraId="476312CB" w14:textId="77777777" w:rsidR="00D80AAC" w:rsidRDefault="00D80AAC">
            <w:pPr>
              <w:spacing w:before="0"/>
              <w:jc w:val="center"/>
              <w:rPr>
                <w:rFonts w:ascii="Arial" w:hAnsi="Arial" w:cs="Arial"/>
                <w:sz w:val="18"/>
              </w:rPr>
            </w:pPr>
          </w:p>
        </w:tc>
        <w:tc>
          <w:tcPr>
            <w:tcW w:w="2946" w:type="dxa"/>
            <w:vAlign w:val="center"/>
          </w:tcPr>
          <w:p w14:paraId="3ED4D1D5" w14:textId="77777777" w:rsidR="00D80AAC" w:rsidRDefault="00000000">
            <w:pPr>
              <w:spacing w:before="0"/>
              <w:jc w:val="center"/>
              <w:rPr>
                <w:rFonts w:ascii="Arial" w:hAnsi="Arial" w:cs="Arial"/>
                <w:sz w:val="18"/>
              </w:rPr>
            </w:pPr>
            <w:r>
              <w:rPr>
                <w:rFonts w:ascii="Arial" w:hAnsi="Arial" w:cs="Arial"/>
                <w:sz w:val="18"/>
              </w:rPr>
              <w:t>X</w:t>
            </w:r>
          </w:p>
        </w:tc>
      </w:tr>
      <w:tr w:rsidR="00D80AAC" w14:paraId="7AC22210" w14:textId="77777777">
        <w:tc>
          <w:tcPr>
            <w:tcW w:w="3108" w:type="dxa"/>
            <w:shd w:val="clear" w:color="auto" w:fill="D9D9D9" w:themeFill="background1" w:themeFillShade="D9"/>
          </w:tcPr>
          <w:p w14:paraId="0357B05F" w14:textId="77777777" w:rsidR="00D80AAC" w:rsidRDefault="00000000">
            <w:pPr>
              <w:spacing w:before="0"/>
              <w:rPr>
                <w:rFonts w:ascii="Arial" w:hAnsi="Arial" w:cs="Arial"/>
                <w:sz w:val="18"/>
                <w:lang w:eastAsia="zh-CN"/>
              </w:rPr>
            </w:pPr>
            <w:r>
              <w:rPr>
                <w:rFonts w:ascii="Arial" w:hAnsi="Arial" w:cs="Arial" w:hint="eastAsia"/>
                <w:sz w:val="18"/>
                <w:lang w:eastAsia="zh-CN"/>
              </w:rPr>
              <w:t>Trading System</w:t>
            </w:r>
          </w:p>
        </w:tc>
        <w:tc>
          <w:tcPr>
            <w:tcW w:w="3000" w:type="dxa"/>
            <w:vAlign w:val="center"/>
          </w:tcPr>
          <w:p w14:paraId="5615DF9D" w14:textId="77777777" w:rsidR="00D80AAC" w:rsidRDefault="00000000">
            <w:pPr>
              <w:spacing w:before="0"/>
              <w:jc w:val="center"/>
              <w:rPr>
                <w:rFonts w:ascii="Arial" w:hAnsi="Arial" w:cs="Arial"/>
                <w:sz w:val="18"/>
              </w:rPr>
            </w:pPr>
            <w:r>
              <w:rPr>
                <w:rFonts w:ascii="Arial" w:hAnsi="Arial" w:cs="Arial"/>
                <w:sz w:val="18"/>
              </w:rPr>
              <w:t>X</w:t>
            </w:r>
          </w:p>
        </w:tc>
        <w:tc>
          <w:tcPr>
            <w:tcW w:w="2946" w:type="dxa"/>
            <w:vAlign w:val="center"/>
          </w:tcPr>
          <w:p w14:paraId="20305F3B" w14:textId="77777777" w:rsidR="00D80AAC" w:rsidRDefault="00000000">
            <w:pPr>
              <w:spacing w:before="0"/>
              <w:jc w:val="center"/>
              <w:rPr>
                <w:rFonts w:ascii="Arial" w:hAnsi="Arial" w:cs="Arial"/>
                <w:sz w:val="18"/>
              </w:rPr>
            </w:pPr>
            <w:r>
              <w:rPr>
                <w:rFonts w:ascii="Arial" w:hAnsi="Arial" w:cs="Arial"/>
                <w:sz w:val="18"/>
              </w:rPr>
              <w:t>X</w:t>
            </w:r>
          </w:p>
        </w:tc>
      </w:tr>
    </w:tbl>
    <w:p w14:paraId="04A1B288" w14:textId="77777777" w:rsidR="00D80AAC" w:rsidRDefault="00D80AAC">
      <w:bookmarkStart w:id="25" w:name="_Ref373494120"/>
    </w:p>
    <w:p w14:paraId="4A4AC27A" w14:textId="77777777" w:rsidR="00D80AAC" w:rsidRDefault="00000000">
      <w:pPr>
        <w:rPr>
          <w:rFonts w:ascii="Arial" w:hAnsi="Arial"/>
          <w:sz w:val="32"/>
        </w:rPr>
      </w:pPr>
      <w:r>
        <w:br w:type="page"/>
      </w:r>
    </w:p>
    <w:p w14:paraId="3113AF91" w14:textId="77777777" w:rsidR="00D80AAC" w:rsidRDefault="00000000">
      <w:pPr>
        <w:pStyle w:val="Heading1"/>
      </w:pPr>
      <w:bookmarkStart w:id="26" w:name="_Toc190954133"/>
      <w:r>
        <w:lastRenderedPageBreak/>
        <w:t>BusinessProcess Description</w:t>
      </w:r>
      <w:bookmarkEnd w:id="25"/>
      <w:bookmarkEnd w:id="26"/>
    </w:p>
    <w:p w14:paraId="5B432112" w14:textId="77777777" w:rsidR="00D80AAC" w:rsidRDefault="00000000">
      <w:pPr>
        <w:pStyle w:val="Heading2"/>
      </w:pPr>
      <w:bookmarkStart w:id="27" w:name="_Toc183937453"/>
      <w:bookmarkStart w:id="28" w:name="_Toc190954134"/>
      <w:r>
        <w:t>BusinessProcess Diagram</w:t>
      </w:r>
      <w:bookmarkEnd w:id="27"/>
      <w:bookmarkEnd w:id="28"/>
    </w:p>
    <w:p w14:paraId="39588FBF" w14:textId="77777777" w:rsidR="00D80AAC" w:rsidRDefault="00000000">
      <w:pPr>
        <w:spacing w:before="20"/>
        <w:jc w:val="both"/>
        <w:rPr>
          <w:rFonts w:ascii="Arial" w:hAnsi="Arial" w:cs="Arial"/>
          <w:sz w:val="18"/>
        </w:rPr>
      </w:pPr>
      <w:r>
        <w:rPr>
          <w:rFonts w:ascii="Arial" w:hAnsi="Arial" w:cs="Arial"/>
          <w:sz w:val="18"/>
        </w:rPr>
        <w:t xml:space="preserve">This section presents the business processes. Describing the business processes and their need for business information helps in the identification of the communication problems which exist among Business Actors. </w:t>
      </w:r>
    </w:p>
    <w:p w14:paraId="158F74EC" w14:textId="77777777" w:rsidR="00D80AAC" w:rsidRDefault="00000000">
      <w:pPr>
        <w:spacing w:before="20"/>
        <w:jc w:val="both"/>
        <w:rPr>
          <w:rFonts w:ascii="Arial" w:hAnsi="Arial" w:cs="Arial"/>
          <w:sz w:val="18"/>
        </w:rPr>
      </w:pPr>
      <w:r>
        <w:rPr>
          <w:rFonts w:ascii="Arial" w:hAnsi="Arial" w:cs="Arial"/>
          <w:sz w:val="18"/>
        </w:rPr>
        <w:t xml:space="preserve">The following diagram reflects the trade lifecycle from </w:t>
      </w:r>
      <w:r>
        <w:rPr>
          <w:rFonts w:ascii="Arial" w:hAnsi="Arial" w:cs="Arial" w:hint="eastAsia"/>
          <w:sz w:val="18"/>
          <w:lang w:eastAsia="zh-CN"/>
        </w:rPr>
        <w:t>be executed</w:t>
      </w:r>
      <w:r>
        <w:rPr>
          <w:rFonts w:ascii="Arial" w:hAnsi="Arial" w:cs="Arial"/>
          <w:sz w:val="18"/>
        </w:rPr>
        <w:t xml:space="preserve"> </w:t>
      </w:r>
      <w:r>
        <w:rPr>
          <w:rFonts w:ascii="Arial" w:hAnsi="Arial" w:cs="Arial" w:hint="eastAsia"/>
          <w:sz w:val="18"/>
          <w:lang w:eastAsia="zh-CN"/>
        </w:rPr>
        <w:t>to be allocated.</w:t>
      </w:r>
      <w:r>
        <w:rPr>
          <w:rFonts w:ascii="Arial" w:hAnsi="Arial" w:cs="Arial"/>
          <w:sz w:val="18"/>
        </w:rPr>
        <w:t xml:space="preserve"> It should be noted that the </w:t>
      </w:r>
      <w:r>
        <w:rPr>
          <w:rFonts w:ascii="Arial" w:hAnsi="Arial" w:cs="Arial" w:hint="eastAsia"/>
          <w:sz w:val="18"/>
          <w:lang w:eastAsia="zh-CN"/>
        </w:rPr>
        <w:t>trade</w:t>
      </w:r>
      <w:r>
        <w:rPr>
          <w:rFonts w:ascii="Arial" w:hAnsi="Arial" w:cs="Arial"/>
          <w:sz w:val="18"/>
        </w:rPr>
        <w:t xml:space="preserve"> executed </w:t>
      </w:r>
      <w:r>
        <w:rPr>
          <w:rFonts w:ascii="Arial" w:hAnsi="Arial" w:cs="Arial" w:hint="eastAsia"/>
          <w:sz w:val="18"/>
          <w:lang w:eastAsia="zh-CN"/>
        </w:rPr>
        <w:t>and allocated</w:t>
      </w:r>
      <w:r>
        <w:rPr>
          <w:rFonts w:ascii="Arial" w:hAnsi="Arial" w:cs="Arial"/>
          <w:sz w:val="18"/>
        </w:rPr>
        <w:t xml:space="preserve"> processes are outside the scope of this project but are shown to provide clarity. </w:t>
      </w:r>
    </w:p>
    <w:p w14:paraId="3B852FBE" w14:textId="77777777" w:rsidR="00D80AAC" w:rsidRDefault="00D80AAC">
      <w:pPr>
        <w:widowControl w:val="0"/>
        <w:autoSpaceDE w:val="0"/>
        <w:autoSpaceDN w:val="0"/>
        <w:adjustRightInd w:val="0"/>
        <w:jc w:val="both"/>
        <w:rPr>
          <w:rFonts w:ascii="Arial" w:hAnsi="Arial" w:cs="Arial"/>
          <w:color w:val="000000"/>
          <w:sz w:val="18"/>
          <w:szCs w:val="18"/>
          <w:lang w:val="en-US" w:eastAsia="zh-CN"/>
        </w:rPr>
      </w:pPr>
    </w:p>
    <w:p w14:paraId="7F8553BA" w14:textId="77777777" w:rsidR="00D80AAC" w:rsidRDefault="00000000">
      <w:pPr>
        <w:spacing w:before="20"/>
        <w:jc w:val="center"/>
        <w:rPr>
          <w:rFonts w:ascii="Arial Unicode MS" w:hAnsi="Arial Unicode MS" w:cs="Arial Unicode MS"/>
          <w:color w:val="0070C0"/>
          <w:sz w:val="20"/>
          <w:lang w:val="en-US" w:eastAsia="zh-CN"/>
        </w:rPr>
      </w:pPr>
      <w:r>
        <w:rPr>
          <w:rFonts w:ascii="Arial Unicode MS" w:hAnsi="Arial Unicode MS" w:cs="Arial Unicode MS"/>
          <w:noProof/>
          <w:lang w:eastAsia="en-GB"/>
        </w:rPr>
        <w:drawing>
          <wp:inline distT="0" distB="0" distL="0" distR="0" wp14:anchorId="44C6042A" wp14:editId="7B9AA4A2">
            <wp:extent cx="4243705" cy="2228850"/>
            <wp:effectExtent l="19050" t="0" r="397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22" cstate="print"/>
                    <a:srcRect/>
                    <a:stretch>
                      <a:fillRect/>
                    </a:stretch>
                  </pic:blipFill>
                  <pic:spPr>
                    <a:xfrm>
                      <a:off x="0" y="0"/>
                      <a:ext cx="4246691" cy="2230169"/>
                    </a:xfrm>
                    <a:prstGeom prst="rect">
                      <a:avLst/>
                    </a:prstGeom>
                    <a:noFill/>
                    <a:ln w="9525">
                      <a:noFill/>
                      <a:miter lim="800000"/>
                      <a:headEnd/>
                      <a:tailEnd/>
                    </a:ln>
                  </pic:spPr>
                </pic:pic>
              </a:graphicData>
            </a:graphic>
          </wp:inline>
        </w:drawing>
      </w:r>
    </w:p>
    <w:p w14:paraId="38EA0041" w14:textId="77777777" w:rsidR="00D80AAC" w:rsidRDefault="00D80AAC">
      <w:pPr>
        <w:jc w:val="center"/>
        <w:rPr>
          <w:rFonts w:ascii="Arial" w:hAnsi="Arial" w:cs="Arial"/>
          <w:color w:val="0070C0"/>
          <w:sz w:val="18"/>
          <w:lang w:eastAsia="zh-CN"/>
        </w:rPr>
      </w:pPr>
    </w:p>
    <w:p w14:paraId="041896DB" w14:textId="77777777" w:rsidR="00D80AAC" w:rsidRDefault="00000000">
      <w:pPr>
        <w:rPr>
          <w:rFonts w:ascii="Arial" w:hAnsi="Arial" w:cs="Arial"/>
          <w:sz w:val="18"/>
          <w:u w:val="single"/>
        </w:rPr>
      </w:pPr>
      <w:r>
        <w:rPr>
          <w:rFonts w:ascii="Arial" w:hAnsi="Arial" w:cs="Arial"/>
          <w:sz w:val="18"/>
          <w:u w:val="single"/>
        </w:rPr>
        <w:t>&lt;</w:t>
      </w:r>
      <w:r>
        <w:rPr>
          <w:rFonts w:ascii="Arial" w:hAnsi="Arial" w:cs="Arial" w:hint="eastAsia"/>
          <w:sz w:val="18"/>
          <w:u w:val="single"/>
        </w:rPr>
        <w:t>Execution process</w:t>
      </w:r>
      <w:r>
        <w:rPr>
          <w:rFonts w:ascii="Arial" w:hAnsi="Arial" w:cs="Arial"/>
          <w:sz w:val="18"/>
          <w:u w:val="single"/>
        </w:rPr>
        <w:t>&gt;:</w:t>
      </w:r>
    </w:p>
    <w:p w14:paraId="3E600FD9" w14:textId="77777777" w:rsidR="00D80AAC" w:rsidRDefault="00000000">
      <w:pPr>
        <w:numPr>
          <w:ilvl w:val="0"/>
          <w:numId w:val="9"/>
        </w:numPr>
        <w:jc w:val="both"/>
        <w:rPr>
          <w:rFonts w:ascii="Arial" w:hAnsi="Arial" w:cs="Arial"/>
          <w:sz w:val="18"/>
        </w:rPr>
      </w:pPr>
      <w:r>
        <w:rPr>
          <w:rFonts w:ascii="Arial" w:hAnsi="Arial" w:cs="Arial"/>
          <w:sz w:val="18"/>
        </w:rPr>
        <w:t>Definition: The process in which a trade is executed. The trade may be a single, multi-leg, cross, basket, list, etc.</w:t>
      </w:r>
      <w:r>
        <w:rPr>
          <w:rFonts w:ascii="Arial" w:hAnsi="Arial" w:cs="Arial" w:hint="eastAsia"/>
          <w:sz w:val="18"/>
        </w:rPr>
        <w:t xml:space="preserve"> </w:t>
      </w:r>
      <w:r>
        <w:rPr>
          <w:rFonts w:ascii="Arial" w:hAnsi="Arial" w:cs="Arial" w:hint="eastAsia"/>
          <w:color w:val="FF0000"/>
          <w:sz w:val="18"/>
        </w:rPr>
        <w:t>(OUT OF SCOPE)</w:t>
      </w:r>
    </w:p>
    <w:p w14:paraId="064CCBD5" w14:textId="77777777" w:rsidR="00D80AAC" w:rsidRDefault="00000000">
      <w:pPr>
        <w:numPr>
          <w:ilvl w:val="0"/>
          <w:numId w:val="9"/>
        </w:numPr>
        <w:jc w:val="both"/>
        <w:rPr>
          <w:rFonts w:ascii="Arial" w:hAnsi="Arial" w:cs="Arial"/>
          <w:sz w:val="18"/>
        </w:rPr>
      </w:pPr>
      <w:r>
        <w:rPr>
          <w:rFonts w:ascii="Arial" w:hAnsi="Arial" w:cs="Arial"/>
          <w:sz w:val="18"/>
        </w:rPr>
        <w:t>Trigger:</w:t>
      </w:r>
      <w:r>
        <w:rPr>
          <w:rFonts w:ascii="Arial" w:hAnsi="Arial" w:cs="Arial" w:hint="eastAsia"/>
          <w:sz w:val="18"/>
        </w:rPr>
        <w:t xml:space="preserve"> </w:t>
      </w:r>
      <w:r>
        <w:rPr>
          <w:rFonts w:ascii="Arial" w:hAnsi="Arial" w:cs="Arial" w:hint="eastAsia"/>
          <w:sz w:val="18"/>
          <w:lang w:eastAsia="zh-CN"/>
        </w:rPr>
        <w:t>FX t</w:t>
      </w:r>
      <w:r>
        <w:rPr>
          <w:rFonts w:ascii="Arial" w:hAnsi="Arial" w:cs="Arial" w:hint="eastAsia"/>
          <w:sz w:val="18"/>
        </w:rPr>
        <w:t>rading member starts the execution process.</w:t>
      </w:r>
    </w:p>
    <w:p w14:paraId="4B344F3E" w14:textId="77777777" w:rsidR="00D80AAC" w:rsidRDefault="00000000">
      <w:pPr>
        <w:numPr>
          <w:ilvl w:val="0"/>
          <w:numId w:val="9"/>
        </w:numPr>
        <w:jc w:val="both"/>
        <w:rPr>
          <w:rFonts w:ascii="Arial" w:hAnsi="Arial" w:cs="Arial"/>
          <w:sz w:val="18"/>
        </w:rPr>
      </w:pPr>
      <w:r>
        <w:rPr>
          <w:rFonts w:ascii="Arial" w:hAnsi="Arial" w:cs="Arial"/>
          <w:sz w:val="18"/>
        </w:rPr>
        <w:t xml:space="preserve">Pre-conditions: </w:t>
      </w:r>
      <w:r>
        <w:rPr>
          <w:rFonts w:ascii="Arial" w:hAnsi="Arial" w:cs="Arial" w:hint="eastAsia"/>
          <w:sz w:val="18"/>
        </w:rPr>
        <w:t>The execution process is started.</w:t>
      </w:r>
    </w:p>
    <w:p w14:paraId="30D0E573" w14:textId="77777777" w:rsidR="00D80AAC" w:rsidRDefault="00000000">
      <w:pPr>
        <w:numPr>
          <w:ilvl w:val="0"/>
          <w:numId w:val="9"/>
        </w:numPr>
        <w:jc w:val="both"/>
        <w:rPr>
          <w:rFonts w:ascii="Arial" w:hAnsi="Arial" w:cs="Arial"/>
          <w:sz w:val="18"/>
        </w:rPr>
      </w:pPr>
      <w:r>
        <w:rPr>
          <w:rFonts w:ascii="Arial" w:hAnsi="Arial" w:cs="Arial"/>
          <w:sz w:val="18"/>
        </w:rPr>
        <w:t xml:space="preserve">Post-conditions: </w:t>
      </w:r>
      <w:r>
        <w:rPr>
          <w:rFonts w:ascii="Arial" w:hAnsi="Arial" w:cs="Arial" w:hint="eastAsia"/>
          <w:sz w:val="18"/>
        </w:rPr>
        <w:t>The trade is executed.</w:t>
      </w:r>
    </w:p>
    <w:p w14:paraId="58FF4424" w14:textId="77777777" w:rsidR="00D80AAC" w:rsidRDefault="00000000">
      <w:pPr>
        <w:numPr>
          <w:ilvl w:val="0"/>
          <w:numId w:val="9"/>
        </w:numPr>
        <w:jc w:val="both"/>
        <w:rPr>
          <w:rFonts w:ascii="Arial" w:hAnsi="Arial" w:cs="Arial"/>
          <w:sz w:val="18"/>
        </w:rPr>
      </w:pPr>
      <w:r>
        <w:rPr>
          <w:rFonts w:ascii="Arial" w:hAnsi="Arial" w:cs="Arial"/>
          <w:sz w:val="18"/>
        </w:rPr>
        <w:t xml:space="preserve">Role: </w:t>
      </w:r>
      <w:r>
        <w:rPr>
          <w:rFonts w:ascii="Arial" w:hAnsi="Arial" w:cs="Arial" w:hint="eastAsia"/>
          <w:sz w:val="18"/>
          <w:lang w:eastAsia="zh-CN"/>
        </w:rPr>
        <w:t>FX t</w:t>
      </w:r>
      <w:r>
        <w:rPr>
          <w:rFonts w:ascii="Arial" w:hAnsi="Arial" w:cs="Arial" w:hint="eastAsia"/>
          <w:sz w:val="18"/>
        </w:rPr>
        <w:t xml:space="preserve">rading </w:t>
      </w:r>
      <w:r>
        <w:rPr>
          <w:rFonts w:ascii="Arial" w:hAnsi="Arial" w:cs="Arial" w:hint="eastAsia"/>
          <w:sz w:val="18"/>
          <w:lang w:eastAsia="zh-CN"/>
        </w:rPr>
        <w:t>m</w:t>
      </w:r>
      <w:r>
        <w:rPr>
          <w:rFonts w:ascii="Arial" w:hAnsi="Arial" w:cs="Arial" w:hint="eastAsia"/>
          <w:sz w:val="18"/>
        </w:rPr>
        <w:t>ember</w:t>
      </w:r>
    </w:p>
    <w:p w14:paraId="53E61156" w14:textId="77777777" w:rsidR="00D80AAC" w:rsidRDefault="00D80AAC">
      <w:pPr>
        <w:jc w:val="both"/>
        <w:rPr>
          <w:rFonts w:ascii="Arial Unicode MS" w:hAnsi="Arial Unicode MS" w:cs="Arial Unicode MS"/>
          <w:sz w:val="20"/>
        </w:rPr>
      </w:pPr>
    </w:p>
    <w:p w14:paraId="3C33FE8A" w14:textId="77777777" w:rsidR="00D80AAC" w:rsidRDefault="00000000">
      <w:pPr>
        <w:rPr>
          <w:rFonts w:ascii="Arial" w:hAnsi="Arial" w:cs="Arial"/>
          <w:sz w:val="18"/>
          <w:u w:val="single"/>
        </w:rPr>
      </w:pPr>
      <w:r>
        <w:rPr>
          <w:rFonts w:ascii="Arial" w:hAnsi="Arial" w:cs="Arial"/>
          <w:sz w:val="18"/>
          <w:u w:val="single"/>
        </w:rPr>
        <w:t>&lt;</w:t>
      </w:r>
      <w:r>
        <w:rPr>
          <w:rFonts w:ascii="Arial" w:hAnsi="Arial" w:cs="Arial" w:hint="eastAsia"/>
          <w:sz w:val="18"/>
          <w:u w:val="single"/>
        </w:rPr>
        <w:t>Trade Capture and Validations</w:t>
      </w:r>
      <w:r>
        <w:rPr>
          <w:rFonts w:ascii="Arial" w:hAnsi="Arial" w:cs="Arial"/>
          <w:sz w:val="18"/>
          <w:u w:val="single"/>
        </w:rPr>
        <w:t>&gt;:</w:t>
      </w:r>
    </w:p>
    <w:p w14:paraId="31B8B5FF" w14:textId="77777777" w:rsidR="00D80AAC" w:rsidRDefault="00000000">
      <w:pPr>
        <w:numPr>
          <w:ilvl w:val="0"/>
          <w:numId w:val="9"/>
        </w:numPr>
        <w:jc w:val="both"/>
        <w:rPr>
          <w:rFonts w:ascii="Arial" w:hAnsi="Arial" w:cs="Arial"/>
          <w:sz w:val="18"/>
        </w:rPr>
      </w:pPr>
      <w:r>
        <w:rPr>
          <w:rFonts w:ascii="Arial" w:hAnsi="Arial" w:cs="Arial"/>
          <w:sz w:val="18"/>
        </w:rPr>
        <w:t>Definition: The process in which trade</w:t>
      </w:r>
      <w:r>
        <w:rPr>
          <w:rFonts w:ascii="Arial" w:hAnsi="Arial" w:cs="Arial" w:hint="eastAsia"/>
          <w:sz w:val="18"/>
        </w:rPr>
        <w:t xml:space="preserve"> reports</w:t>
      </w:r>
      <w:r>
        <w:rPr>
          <w:rFonts w:ascii="Arial" w:hAnsi="Arial" w:cs="Arial"/>
          <w:sz w:val="18"/>
        </w:rPr>
        <w:t xml:space="preserve"> are captured by</w:t>
      </w:r>
      <w:r>
        <w:rPr>
          <w:rFonts w:ascii="Arial" w:hAnsi="Arial" w:cs="Arial" w:hint="eastAsia"/>
          <w:sz w:val="18"/>
          <w:lang w:eastAsia="zh-CN"/>
        </w:rPr>
        <w:t xml:space="preserve"> FX </w:t>
      </w:r>
      <w:r>
        <w:rPr>
          <w:rFonts w:ascii="Arial" w:hAnsi="Arial" w:cs="Arial" w:hint="eastAsia"/>
          <w:sz w:val="18"/>
        </w:rPr>
        <w:t>trading member</w:t>
      </w:r>
      <w:r>
        <w:rPr>
          <w:rFonts w:ascii="Arial" w:hAnsi="Arial" w:cs="Arial" w:hint="eastAsia"/>
          <w:sz w:val="18"/>
          <w:lang w:eastAsia="zh-CN"/>
        </w:rPr>
        <w:t>s from the trading system</w:t>
      </w:r>
      <w:r>
        <w:rPr>
          <w:rFonts w:ascii="Arial" w:hAnsi="Arial" w:cs="Arial"/>
          <w:sz w:val="18"/>
        </w:rPr>
        <w:t>, for purposes of trade matching and confirmation.</w:t>
      </w:r>
      <w:r>
        <w:rPr>
          <w:rFonts w:ascii="Arial" w:hAnsi="Arial" w:cs="Arial" w:hint="eastAsia"/>
          <w:sz w:val="18"/>
        </w:rPr>
        <w:t xml:space="preserve"> </w:t>
      </w:r>
    </w:p>
    <w:p w14:paraId="162AC484" w14:textId="77777777" w:rsidR="00D80AAC" w:rsidRDefault="00000000">
      <w:pPr>
        <w:numPr>
          <w:ilvl w:val="0"/>
          <w:numId w:val="9"/>
        </w:numPr>
        <w:jc w:val="both"/>
        <w:rPr>
          <w:rFonts w:ascii="Arial" w:hAnsi="Arial" w:cs="Arial"/>
          <w:sz w:val="18"/>
        </w:rPr>
      </w:pPr>
      <w:r>
        <w:rPr>
          <w:rFonts w:ascii="Arial" w:hAnsi="Arial" w:cs="Arial"/>
          <w:sz w:val="18"/>
        </w:rPr>
        <w:t xml:space="preserve">Trigger: </w:t>
      </w:r>
      <w:r>
        <w:rPr>
          <w:rFonts w:ascii="Arial" w:hAnsi="Arial" w:cs="Arial" w:hint="eastAsia"/>
          <w:sz w:val="18"/>
        </w:rPr>
        <w:t>The trade is executed.</w:t>
      </w:r>
    </w:p>
    <w:p w14:paraId="01C1BD5F" w14:textId="77777777" w:rsidR="00D80AAC" w:rsidRDefault="00000000">
      <w:pPr>
        <w:numPr>
          <w:ilvl w:val="0"/>
          <w:numId w:val="9"/>
        </w:numPr>
        <w:jc w:val="both"/>
        <w:rPr>
          <w:rFonts w:ascii="Arial" w:hAnsi="Arial" w:cs="Arial"/>
          <w:sz w:val="18"/>
        </w:rPr>
      </w:pPr>
      <w:r>
        <w:rPr>
          <w:rFonts w:ascii="Arial" w:hAnsi="Arial" w:cs="Arial"/>
          <w:sz w:val="18"/>
        </w:rPr>
        <w:t xml:space="preserve">Pre-conditions: </w:t>
      </w:r>
      <w:r>
        <w:rPr>
          <w:rFonts w:ascii="Arial" w:hAnsi="Arial" w:cs="Arial" w:hint="eastAsia"/>
          <w:sz w:val="18"/>
        </w:rPr>
        <w:t>The trade is executed.</w:t>
      </w:r>
    </w:p>
    <w:p w14:paraId="008A8895" w14:textId="77777777" w:rsidR="00D80AAC" w:rsidRDefault="00000000">
      <w:pPr>
        <w:numPr>
          <w:ilvl w:val="0"/>
          <w:numId w:val="9"/>
        </w:numPr>
        <w:jc w:val="both"/>
        <w:rPr>
          <w:rFonts w:ascii="Arial" w:hAnsi="Arial" w:cs="Arial"/>
          <w:sz w:val="18"/>
        </w:rPr>
      </w:pPr>
      <w:r>
        <w:rPr>
          <w:rFonts w:ascii="Arial" w:hAnsi="Arial" w:cs="Arial"/>
          <w:sz w:val="18"/>
        </w:rPr>
        <w:t xml:space="preserve">Post-conditions: </w:t>
      </w:r>
      <w:r>
        <w:rPr>
          <w:rFonts w:ascii="Arial" w:hAnsi="Arial" w:cs="Arial" w:hint="eastAsia"/>
          <w:sz w:val="18"/>
        </w:rPr>
        <w:t>The trade is captured.</w:t>
      </w:r>
    </w:p>
    <w:p w14:paraId="5DA66FE8" w14:textId="77777777" w:rsidR="00D80AAC" w:rsidRDefault="00000000">
      <w:pPr>
        <w:numPr>
          <w:ilvl w:val="0"/>
          <w:numId w:val="9"/>
        </w:numPr>
        <w:jc w:val="both"/>
        <w:rPr>
          <w:rFonts w:ascii="Arial" w:hAnsi="Arial" w:cs="Arial"/>
          <w:sz w:val="18"/>
        </w:rPr>
      </w:pPr>
      <w:r>
        <w:rPr>
          <w:rFonts w:ascii="Arial" w:hAnsi="Arial" w:cs="Arial"/>
          <w:sz w:val="18"/>
        </w:rPr>
        <w:t xml:space="preserve">Role: </w:t>
      </w:r>
      <w:r>
        <w:rPr>
          <w:rFonts w:ascii="Arial" w:hAnsi="Arial" w:cs="Arial" w:hint="eastAsia"/>
          <w:sz w:val="18"/>
          <w:lang w:eastAsia="zh-CN"/>
        </w:rPr>
        <w:t xml:space="preserve">the trading system </w:t>
      </w:r>
      <w:r>
        <w:rPr>
          <w:rFonts w:ascii="Arial" w:hAnsi="Arial" w:cs="Arial" w:hint="eastAsia"/>
          <w:sz w:val="18"/>
        </w:rPr>
        <w:t>and</w:t>
      </w:r>
      <w:r>
        <w:rPr>
          <w:rFonts w:ascii="Arial" w:hAnsi="Arial" w:cs="Arial" w:hint="eastAsia"/>
          <w:sz w:val="18"/>
          <w:lang w:eastAsia="zh-CN"/>
        </w:rPr>
        <w:t xml:space="preserve"> FX</w:t>
      </w:r>
      <w:r>
        <w:rPr>
          <w:rFonts w:ascii="Arial" w:hAnsi="Arial" w:cs="Arial" w:hint="eastAsia"/>
          <w:sz w:val="18"/>
        </w:rPr>
        <w:t xml:space="preserve"> </w:t>
      </w:r>
      <w:r>
        <w:rPr>
          <w:rFonts w:ascii="Arial" w:hAnsi="Arial" w:cs="Arial" w:hint="eastAsia"/>
          <w:sz w:val="18"/>
          <w:lang w:eastAsia="zh-CN"/>
        </w:rPr>
        <w:t>t</w:t>
      </w:r>
      <w:r>
        <w:rPr>
          <w:rFonts w:ascii="Arial" w:hAnsi="Arial" w:cs="Arial" w:hint="eastAsia"/>
          <w:sz w:val="18"/>
        </w:rPr>
        <w:t xml:space="preserve">rading </w:t>
      </w:r>
      <w:r>
        <w:rPr>
          <w:rFonts w:ascii="Arial" w:hAnsi="Arial" w:cs="Arial" w:hint="eastAsia"/>
          <w:sz w:val="18"/>
          <w:lang w:eastAsia="zh-CN"/>
        </w:rPr>
        <w:t>m</w:t>
      </w:r>
      <w:r>
        <w:rPr>
          <w:rFonts w:ascii="Arial" w:hAnsi="Arial" w:cs="Arial" w:hint="eastAsia"/>
          <w:sz w:val="18"/>
        </w:rPr>
        <w:t>ember.</w:t>
      </w:r>
    </w:p>
    <w:p w14:paraId="551FF576" w14:textId="77777777" w:rsidR="00D80AAC" w:rsidRDefault="00D80AAC">
      <w:pPr>
        <w:jc w:val="both"/>
        <w:rPr>
          <w:rFonts w:ascii="Arial Unicode MS" w:hAnsi="Arial Unicode MS" w:cs="Arial Unicode MS"/>
          <w:sz w:val="20"/>
          <w:lang w:eastAsia="zh-CN"/>
        </w:rPr>
      </w:pPr>
    </w:p>
    <w:p w14:paraId="461882F6" w14:textId="77777777" w:rsidR="00D80AAC" w:rsidRDefault="00000000">
      <w:pPr>
        <w:rPr>
          <w:rFonts w:ascii="Arial" w:hAnsi="Arial" w:cs="Arial"/>
          <w:sz w:val="18"/>
          <w:u w:val="single"/>
        </w:rPr>
      </w:pPr>
      <w:r>
        <w:rPr>
          <w:rFonts w:ascii="Arial" w:hAnsi="Arial" w:cs="Arial"/>
          <w:sz w:val="18"/>
          <w:u w:val="single"/>
        </w:rPr>
        <w:t>&lt;</w:t>
      </w:r>
      <w:r>
        <w:rPr>
          <w:rFonts w:ascii="Arial" w:hAnsi="Arial" w:cs="Arial" w:hint="eastAsia"/>
          <w:sz w:val="18"/>
          <w:u w:val="single"/>
        </w:rPr>
        <w:t>Allocation process</w:t>
      </w:r>
      <w:r>
        <w:rPr>
          <w:rFonts w:ascii="Arial" w:hAnsi="Arial" w:cs="Arial"/>
          <w:sz w:val="18"/>
          <w:u w:val="single"/>
        </w:rPr>
        <w:t>&gt;:</w:t>
      </w:r>
    </w:p>
    <w:p w14:paraId="35650211" w14:textId="77777777" w:rsidR="00D80AAC" w:rsidRDefault="00000000">
      <w:pPr>
        <w:numPr>
          <w:ilvl w:val="0"/>
          <w:numId w:val="9"/>
        </w:numPr>
        <w:jc w:val="both"/>
        <w:rPr>
          <w:rFonts w:ascii="Arial" w:hAnsi="Arial" w:cs="Arial"/>
          <w:sz w:val="18"/>
        </w:rPr>
      </w:pPr>
      <w:r>
        <w:rPr>
          <w:rFonts w:ascii="Arial" w:hAnsi="Arial" w:cs="Arial"/>
          <w:sz w:val="18"/>
        </w:rPr>
        <w:t xml:space="preserve">Definition: </w:t>
      </w:r>
      <w:r>
        <w:rPr>
          <w:rFonts w:ascii="Arial" w:hAnsi="Arial" w:cs="Arial" w:hint="eastAsia"/>
          <w:sz w:val="18"/>
          <w:lang w:eastAsia="zh-CN"/>
        </w:rPr>
        <w:t>FX t</w:t>
      </w:r>
      <w:r>
        <w:rPr>
          <w:rFonts w:ascii="Arial" w:hAnsi="Arial" w:cs="Arial" w:hint="eastAsia"/>
          <w:sz w:val="18"/>
        </w:rPr>
        <w:t xml:space="preserve">rading </w:t>
      </w:r>
      <w:r>
        <w:rPr>
          <w:rFonts w:ascii="Arial" w:hAnsi="Arial" w:cs="Arial"/>
          <w:sz w:val="18"/>
        </w:rPr>
        <w:t>member allocates</w:t>
      </w:r>
      <w:r>
        <w:rPr>
          <w:rFonts w:ascii="Arial" w:hAnsi="Arial" w:cs="Arial" w:hint="eastAsia"/>
          <w:sz w:val="18"/>
        </w:rPr>
        <w:t xml:space="preserve"> the block trade among different funds or clients. </w:t>
      </w:r>
      <w:r>
        <w:rPr>
          <w:rFonts w:ascii="Arial" w:hAnsi="Arial" w:cs="Arial" w:hint="eastAsia"/>
          <w:color w:val="FF0000"/>
          <w:sz w:val="18"/>
        </w:rPr>
        <w:t>(OUT OF SCOPE)</w:t>
      </w:r>
    </w:p>
    <w:p w14:paraId="7F0D12D3" w14:textId="77777777" w:rsidR="00D80AAC" w:rsidRDefault="00000000">
      <w:pPr>
        <w:numPr>
          <w:ilvl w:val="0"/>
          <w:numId w:val="9"/>
        </w:numPr>
        <w:jc w:val="both"/>
        <w:rPr>
          <w:rFonts w:ascii="Arial" w:hAnsi="Arial" w:cs="Arial"/>
          <w:sz w:val="18"/>
        </w:rPr>
      </w:pPr>
      <w:r>
        <w:rPr>
          <w:rFonts w:ascii="Arial" w:hAnsi="Arial" w:cs="Arial"/>
          <w:sz w:val="18"/>
        </w:rPr>
        <w:t xml:space="preserve">Trigger: </w:t>
      </w:r>
      <w:r>
        <w:rPr>
          <w:rFonts w:ascii="Arial" w:hAnsi="Arial" w:cs="Arial" w:hint="eastAsia"/>
          <w:sz w:val="18"/>
          <w:lang w:eastAsia="zh-CN"/>
        </w:rPr>
        <w:t>FX</w:t>
      </w:r>
      <w:r>
        <w:rPr>
          <w:rFonts w:ascii="Arial" w:hAnsi="Arial" w:cs="Arial" w:hint="eastAsia"/>
          <w:sz w:val="18"/>
        </w:rPr>
        <w:t xml:space="preserve"> </w:t>
      </w:r>
      <w:r>
        <w:rPr>
          <w:rFonts w:ascii="Arial" w:hAnsi="Arial" w:cs="Arial" w:hint="eastAsia"/>
          <w:sz w:val="18"/>
          <w:lang w:eastAsia="zh-CN"/>
        </w:rPr>
        <w:t>t</w:t>
      </w:r>
      <w:r>
        <w:rPr>
          <w:rFonts w:ascii="Arial" w:hAnsi="Arial" w:cs="Arial" w:hint="eastAsia"/>
          <w:sz w:val="18"/>
        </w:rPr>
        <w:t>rading member</w:t>
      </w:r>
      <w:r>
        <w:rPr>
          <w:rFonts w:ascii="Arial" w:hAnsi="Arial" w:cs="Arial"/>
          <w:sz w:val="18"/>
        </w:rPr>
        <w:t xml:space="preserve"> start</w:t>
      </w:r>
      <w:r>
        <w:rPr>
          <w:rFonts w:ascii="Arial" w:hAnsi="Arial" w:cs="Arial" w:hint="eastAsia"/>
          <w:sz w:val="18"/>
        </w:rPr>
        <w:t>s</w:t>
      </w:r>
      <w:r>
        <w:rPr>
          <w:rFonts w:ascii="Arial" w:hAnsi="Arial" w:cs="Arial"/>
          <w:sz w:val="18"/>
        </w:rPr>
        <w:t xml:space="preserve"> the allocation process.</w:t>
      </w:r>
      <w:r>
        <w:rPr>
          <w:rFonts w:ascii="Arial" w:hAnsi="Arial" w:cs="Arial" w:hint="eastAsia"/>
          <w:sz w:val="18"/>
        </w:rPr>
        <w:t xml:space="preserve"> </w:t>
      </w:r>
    </w:p>
    <w:p w14:paraId="339821E3" w14:textId="77777777" w:rsidR="00D80AAC" w:rsidRDefault="00000000">
      <w:pPr>
        <w:numPr>
          <w:ilvl w:val="0"/>
          <w:numId w:val="9"/>
        </w:numPr>
        <w:jc w:val="both"/>
        <w:rPr>
          <w:rFonts w:ascii="Arial" w:hAnsi="Arial" w:cs="Arial"/>
          <w:sz w:val="18"/>
        </w:rPr>
      </w:pPr>
      <w:r>
        <w:rPr>
          <w:rFonts w:ascii="Arial" w:hAnsi="Arial" w:cs="Arial"/>
          <w:sz w:val="18"/>
        </w:rPr>
        <w:t xml:space="preserve">Pre-conditions: </w:t>
      </w:r>
      <w:r>
        <w:rPr>
          <w:rFonts w:ascii="Arial" w:hAnsi="Arial" w:cs="Arial" w:hint="eastAsia"/>
          <w:sz w:val="18"/>
        </w:rPr>
        <w:t xml:space="preserve">The trade is </w:t>
      </w:r>
      <w:r>
        <w:rPr>
          <w:rFonts w:ascii="Arial" w:hAnsi="Arial" w:cs="Arial"/>
          <w:sz w:val="18"/>
        </w:rPr>
        <w:t>captured</w:t>
      </w:r>
      <w:r>
        <w:rPr>
          <w:rFonts w:ascii="Arial" w:hAnsi="Arial" w:cs="Arial" w:hint="eastAsia"/>
          <w:sz w:val="18"/>
        </w:rPr>
        <w:t>.</w:t>
      </w:r>
    </w:p>
    <w:p w14:paraId="6E58D768" w14:textId="77777777" w:rsidR="00D80AAC" w:rsidRDefault="00000000">
      <w:pPr>
        <w:numPr>
          <w:ilvl w:val="0"/>
          <w:numId w:val="9"/>
        </w:numPr>
        <w:jc w:val="both"/>
        <w:rPr>
          <w:rFonts w:ascii="Arial" w:hAnsi="Arial" w:cs="Arial"/>
          <w:sz w:val="18"/>
        </w:rPr>
      </w:pPr>
      <w:r>
        <w:rPr>
          <w:rFonts w:ascii="Arial" w:hAnsi="Arial" w:cs="Arial"/>
          <w:sz w:val="18"/>
        </w:rPr>
        <w:t xml:space="preserve">Post-conditions: </w:t>
      </w:r>
      <w:r>
        <w:rPr>
          <w:rFonts w:ascii="Arial" w:hAnsi="Arial" w:cs="Arial" w:hint="eastAsia"/>
          <w:sz w:val="18"/>
        </w:rPr>
        <w:t>The trade is distributed to different clients.</w:t>
      </w:r>
    </w:p>
    <w:p w14:paraId="614C97BB" w14:textId="77777777" w:rsidR="00D80AAC" w:rsidRDefault="00000000">
      <w:pPr>
        <w:numPr>
          <w:ilvl w:val="0"/>
          <w:numId w:val="9"/>
        </w:numPr>
        <w:jc w:val="both"/>
        <w:rPr>
          <w:rFonts w:ascii="Arial" w:hAnsi="Arial" w:cs="Arial"/>
          <w:sz w:val="18"/>
        </w:rPr>
      </w:pPr>
      <w:r>
        <w:rPr>
          <w:rFonts w:ascii="Arial" w:hAnsi="Arial" w:cs="Arial"/>
          <w:sz w:val="18"/>
        </w:rPr>
        <w:t xml:space="preserve">Role: </w:t>
      </w:r>
      <w:r>
        <w:rPr>
          <w:rFonts w:ascii="Arial" w:hAnsi="Arial" w:cs="Arial" w:hint="eastAsia"/>
          <w:sz w:val="18"/>
          <w:lang w:eastAsia="zh-CN"/>
        </w:rPr>
        <w:t>FX</w:t>
      </w:r>
      <w:r>
        <w:rPr>
          <w:rFonts w:ascii="Arial" w:hAnsi="Arial" w:cs="Arial" w:hint="eastAsia"/>
          <w:sz w:val="18"/>
        </w:rPr>
        <w:t xml:space="preserve"> </w:t>
      </w:r>
      <w:r>
        <w:rPr>
          <w:rFonts w:ascii="Arial" w:hAnsi="Arial" w:cs="Arial" w:hint="eastAsia"/>
          <w:sz w:val="18"/>
          <w:lang w:eastAsia="zh-CN"/>
        </w:rPr>
        <w:t>t</w:t>
      </w:r>
      <w:r>
        <w:rPr>
          <w:rFonts w:ascii="Arial" w:hAnsi="Arial" w:cs="Arial" w:hint="eastAsia"/>
          <w:sz w:val="18"/>
        </w:rPr>
        <w:t>rading Member.</w:t>
      </w:r>
    </w:p>
    <w:p w14:paraId="5265D0F3" w14:textId="77777777" w:rsidR="00D80AAC" w:rsidRDefault="00000000">
      <w:pPr>
        <w:pStyle w:val="Heading1"/>
      </w:pPr>
      <w:bookmarkStart w:id="29" w:name="_Toc190954135"/>
      <w:r>
        <w:lastRenderedPageBreak/>
        <w:t>Description of BusinessActivities</w:t>
      </w:r>
      <w:bookmarkEnd w:id="29"/>
    </w:p>
    <w:p w14:paraId="270DE953" w14:textId="77777777" w:rsidR="00D80AAC" w:rsidRDefault="00000000">
      <w:pPr>
        <w:spacing w:before="0"/>
        <w:jc w:val="both"/>
        <w:rPr>
          <w:rFonts w:ascii="Arial" w:hAnsi="Arial" w:cs="Arial"/>
          <w:sz w:val="18"/>
        </w:rPr>
      </w:pPr>
      <w:r>
        <w:rPr>
          <w:rFonts w:ascii="Arial" w:hAnsi="Arial" w:cs="Arial"/>
          <w:sz w:val="18"/>
        </w:rPr>
        <w:t xml:space="preserve">This section presents the different </w:t>
      </w:r>
      <w:r>
        <w:rPr>
          <w:rFonts w:ascii="Arial" w:hAnsi="Arial" w:cs="Arial"/>
          <w:i/>
          <w:sz w:val="18"/>
        </w:rPr>
        <w:t>BusinessActivities</w:t>
      </w:r>
      <w:r>
        <w:rPr>
          <w:rFonts w:ascii="Arial" w:hAnsi="Arial" w:cs="Arial"/>
          <w:sz w:val="18"/>
        </w:rPr>
        <w:t xml:space="preserve"> within each </w:t>
      </w:r>
      <w:r>
        <w:rPr>
          <w:rFonts w:ascii="Arial" w:hAnsi="Arial" w:cs="Arial"/>
          <w:i/>
          <w:sz w:val="18"/>
        </w:rPr>
        <w:t>BusinessProcess</w:t>
      </w:r>
      <w:r>
        <w:rPr>
          <w:rFonts w:ascii="Arial" w:hAnsi="Arial" w:cs="Arial"/>
          <w:sz w:val="18"/>
        </w:rPr>
        <w:t xml:space="preserve">. </w:t>
      </w:r>
      <w:r>
        <w:rPr>
          <w:rFonts w:ascii="Arial" w:hAnsi="Arial" w:cs="Arial"/>
          <w:i/>
          <w:sz w:val="18"/>
        </w:rPr>
        <w:t>BusinessActivities</w:t>
      </w:r>
      <w:r>
        <w:rPr>
          <w:rFonts w:ascii="Arial" w:hAnsi="Arial" w:cs="Arial"/>
          <w:sz w:val="18"/>
        </w:rPr>
        <w:t xml:space="preserve"> of a process are described in swim lane diagrams and are referred in this document as activity diagrams.</w:t>
      </w:r>
    </w:p>
    <w:p w14:paraId="5BBCCFF8" w14:textId="77777777" w:rsidR="00D80AAC" w:rsidRDefault="00000000">
      <w:pPr>
        <w:spacing w:before="0"/>
        <w:jc w:val="both"/>
        <w:rPr>
          <w:rFonts w:ascii="Arial" w:hAnsi="Arial" w:cs="Arial"/>
          <w:sz w:val="18"/>
        </w:rPr>
      </w:pPr>
      <w:r>
        <w:rPr>
          <w:rFonts w:ascii="Arial" w:hAnsi="Arial" w:cs="Arial"/>
          <w:sz w:val="18"/>
        </w:rPr>
        <w:t>The development of an activity diagram is part of the ISO 20022 modelling process and allows capturing the requirements.</w:t>
      </w:r>
    </w:p>
    <w:p w14:paraId="75834D7C" w14:textId="77777777" w:rsidR="00D80AAC" w:rsidRDefault="00000000">
      <w:pPr>
        <w:spacing w:before="0"/>
        <w:jc w:val="both"/>
        <w:rPr>
          <w:rFonts w:ascii="Arial" w:hAnsi="Arial" w:cs="Arial"/>
          <w:sz w:val="18"/>
        </w:rPr>
      </w:pPr>
      <w:r>
        <w:rPr>
          <w:rFonts w:ascii="Arial" w:hAnsi="Arial" w:cs="Arial"/>
          <w:sz w:val="18"/>
        </w:rPr>
        <w:t xml:space="preserve">The activity diagram provides a zoom-in on the </w:t>
      </w:r>
      <w:r>
        <w:rPr>
          <w:rFonts w:ascii="Arial" w:hAnsi="Arial" w:cs="Arial"/>
          <w:i/>
          <w:sz w:val="18"/>
        </w:rPr>
        <w:t>BusinessActivities</w:t>
      </w:r>
      <w:r>
        <w:rPr>
          <w:rFonts w:ascii="Arial" w:hAnsi="Arial" w:cs="Arial"/>
          <w:sz w:val="18"/>
        </w:rPr>
        <w:t xml:space="preserve"> taking place during each of the </w:t>
      </w:r>
      <w:r>
        <w:rPr>
          <w:rFonts w:ascii="Arial" w:hAnsi="Arial" w:cs="Arial"/>
          <w:i/>
          <w:sz w:val="18"/>
        </w:rPr>
        <w:t>BusinessProcesses</w:t>
      </w:r>
      <w:r>
        <w:rPr>
          <w:rFonts w:ascii="Arial" w:hAnsi="Arial" w:cs="Arial"/>
          <w:sz w:val="18"/>
        </w:rPr>
        <w:t xml:space="preserve"> described in Section </w:t>
      </w:r>
      <w:r>
        <w:rPr>
          <w:rFonts w:ascii="Arial" w:hAnsi="Arial" w:cs="Arial"/>
          <w:sz w:val="18"/>
        </w:rPr>
        <w:fldChar w:fldCharType="begin"/>
      </w:r>
      <w:r>
        <w:rPr>
          <w:rFonts w:ascii="Arial" w:hAnsi="Arial" w:cs="Arial"/>
          <w:sz w:val="18"/>
        </w:rPr>
        <w:instrText xml:space="preserve"> REF _Ref373494120 \r \h </w:instrText>
      </w:r>
      <w:r>
        <w:rPr>
          <w:rFonts w:ascii="Arial" w:hAnsi="Arial" w:cs="Arial"/>
          <w:sz w:val="18"/>
        </w:rPr>
      </w:r>
      <w:r>
        <w:rPr>
          <w:rFonts w:ascii="Arial" w:hAnsi="Arial" w:cs="Arial"/>
          <w:sz w:val="18"/>
        </w:rPr>
        <w:fldChar w:fldCharType="separate"/>
      </w:r>
      <w:r>
        <w:rPr>
          <w:rFonts w:ascii="Arial" w:hAnsi="Arial" w:cs="Arial"/>
          <w:sz w:val="18"/>
        </w:rPr>
        <w:t>4</w:t>
      </w:r>
      <w:r>
        <w:rPr>
          <w:rFonts w:ascii="Arial" w:hAnsi="Arial" w:cs="Arial"/>
          <w:sz w:val="18"/>
        </w:rPr>
        <w:fldChar w:fldCharType="end"/>
      </w:r>
      <w:r>
        <w:rPr>
          <w:rFonts w:ascii="Arial" w:hAnsi="Arial" w:cs="Arial"/>
          <w:sz w:val="18"/>
        </w:rPr>
        <w:t xml:space="preserve">. It also shows the </w:t>
      </w:r>
      <w:r>
        <w:rPr>
          <w:rFonts w:ascii="Arial" w:hAnsi="Arial" w:cs="Arial"/>
          <w:i/>
          <w:sz w:val="18"/>
        </w:rPr>
        <w:t>BusinessActivities</w:t>
      </w:r>
      <w:r>
        <w:rPr>
          <w:rFonts w:ascii="Arial" w:hAnsi="Arial" w:cs="Arial"/>
          <w:sz w:val="18"/>
        </w:rPr>
        <w:t xml:space="preserve"> that are triggered when another </w:t>
      </w:r>
      <w:r>
        <w:rPr>
          <w:rFonts w:ascii="Arial" w:hAnsi="Arial" w:cs="Arial"/>
          <w:i/>
          <w:sz w:val="18"/>
        </w:rPr>
        <w:t>BusinessActivity</w:t>
      </w:r>
      <w:r>
        <w:rPr>
          <w:rFonts w:ascii="Arial" w:hAnsi="Arial" w:cs="Arial"/>
          <w:sz w:val="18"/>
        </w:rPr>
        <w:t xml:space="preserve"> has a negative result.</w:t>
      </w:r>
    </w:p>
    <w:p w14:paraId="49407992" w14:textId="77777777" w:rsidR="00D80AAC" w:rsidRDefault="00000000">
      <w:pPr>
        <w:spacing w:before="0"/>
        <w:jc w:val="both"/>
        <w:rPr>
          <w:rFonts w:ascii="Arial" w:hAnsi="Arial" w:cs="Arial"/>
          <w:sz w:val="18"/>
        </w:rPr>
      </w:pPr>
      <w:r>
        <w:rPr>
          <w:rFonts w:ascii="Arial" w:hAnsi="Arial" w:cs="Arial"/>
          <w:sz w:val="18"/>
        </w:rPr>
        <w:t>What is the activity diagram about?</w:t>
      </w:r>
    </w:p>
    <w:p w14:paraId="4984A2B1" w14:textId="77777777" w:rsidR="00D80AAC" w:rsidRDefault="00000000">
      <w:pPr>
        <w:numPr>
          <w:ilvl w:val="0"/>
          <w:numId w:val="10"/>
        </w:numPr>
        <w:jc w:val="both"/>
        <w:rPr>
          <w:rFonts w:ascii="Arial" w:hAnsi="Arial" w:cs="Arial"/>
          <w:sz w:val="18"/>
        </w:rPr>
      </w:pPr>
      <w:r>
        <w:rPr>
          <w:rFonts w:ascii="Arial" w:hAnsi="Arial" w:cs="Arial"/>
          <w:sz w:val="18"/>
        </w:rPr>
        <w:t xml:space="preserve">It is a diagram representing the ‘common lifecycle’ of a </w:t>
      </w:r>
      <w:r>
        <w:rPr>
          <w:rFonts w:ascii="Arial" w:hAnsi="Arial" w:cs="Arial"/>
          <w:i/>
          <w:sz w:val="18"/>
        </w:rPr>
        <w:t>BusinessProcess</w:t>
      </w:r>
    </w:p>
    <w:p w14:paraId="0062332D" w14:textId="77777777" w:rsidR="00D80AAC" w:rsidRDefault="00000000">
      <w:pPr>
        <w:numPr>
          <w:ilvl w:val="0"/>
          <w:numId w:val="10"/>
        </w:numPr>
        <w:jc w:val="both"/>
        <w:rPr>
          <w:rFonts w:ascii="Arial" w:hAnsi="Arial" w:cs="Arial"/>
          <w:sz w:val="18"/>
        </w:rPr>
      </w:pPr>
      <w:r>
        <w:rPr>
          <w:rFonts w:ascii="Arial" w:hAnsi="Arial" w:cs="Arial"/>
          <w:sz w:val="18"/>
        </w:rPr>
        <w:t xml:space="preserve">A start point </w:t>
      </w:r>
      <w:r>
        <w:rPr>
          <w:rFonts w:ascii="Arial" w:hAnsi="Arial" w:cs="Arial"/>
          <w:sz w:val="18"/>
        </w:rPr>
        <w:sym w:font="Wingdings" w:char="F06C"/>
      </w:r>
      <w:r>
        <w:rPr>
          <w:rFonts w:ascii="Arial" w:hAnsi="Arial" w:cs="Arial"/>
          <w:sz w:val="18"/>
        </w:rPr>
        <w:t xml:space="preserve"> shows where the lifecycle of the </w:t>
      </w:r>
      <w:r>
        <w:rPr>
          <w:rFonts w:ascii="Arial" w:hAnsi="Arial" w:cs="Arial"/>
          <w:i/>
          <w:sz w:val="18"/>
        </w:rPr>
        <w:t>BusinessProcess</w:t>
      </w:r>
      <w:r>
        <w:rPr>
          <w:rFonts w:ascii="Arial" w:hAnsi="Arial" w:cs="Arial"/>
          <w:sz w:val="18"/>
        </w:rPr>
        <w:t xml:space="preserve"> commences and the end points show </w:t>
      </w:r>
      <w:r>
        <w:rPr>
          <w:rFonts w:ascii="Arial" w:hAnsi="Arial" w:cs="Arial"/>
          <w:noProof/>
          <w:sz w:val="18"/>
          <w:lang w:eastAsia="en-GB"/>
        </w:rPr>
        <w:drawing>
          <wp:inline distT="0" distB="0" distL="0" distR="0" wp14:anchorId="76AAD1D6" wp14:editId="1240E9AB">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End point"/>
                    <pic:cNvPicPr>
                      <a:picLocks noChangeAspect="1" noChangeArrowheads="1"/>
                    </pic:cNvPicPr>
                  </pic:nvPicPr>
                  <pic:blipFill>
                    <a:blip r:embed="rId23" cstate="print"/>
                    <a:srcRect/>
                    <a:stretch>
                      <a:fillRect/>
                    </a:stretch>
                  </pic:blipFill>
                  <pic:spPr>
                    <a:xfrm>
                      <a:off x="0" y="0"/>
                      <a:ext cx="142875" cy="133350"/>
                    </a:xfrm>
                    <a:prstGeom prst="rect">
                      <a:avLst/>
                    </a:prstGeom>
                    <a:noFill/>
                    <a:ln w="9525">
                      <a:noFill/>
                      <a:miter lim="800000"/>
                      <a:headEnd/>
                      <a:tailEnd/>
                    </a:ln>
                  </pic:spPr>
                </pic:pic>
              </a:graphicData>
            </a:graphic>
          </wp:inline>
        </w:drawing>
      </w:r>
      <w:r>
        <w:rPr>
          <w:rFonts w:ascii="Arial" w:hAnsi="Arial" w:cs="Arial"/>
          <w:sz w:val="18"/>
        </w:rPr>
        <w:t xml:space="preserve"> where the lifecycle may possibly end</w:t>
      </w:r>
    </w:p>
    <w:p w14:paraId="5251F4C7" w14:textId="77777777" w:rsidR="00D80AAC" w:rsidRDefault="00000000">
      <w:pPr>
        <w:numPr>
          <w:ilvl w:val="0"/>
          <w:numId w:val="10"/>
        </w:numPr>
        <w:jc w:val="both"/>
        <w:rPr>
          <w:rFonts w:ascii="Arial" w:hAnsi="Arial" w:cs="Arial"/>
          <w:sz w:val="18"/>
        </w:rPr>
      </w:pPr>
      <w:r>
        <w:rPr>
          <w:rFonts w:ascii="Arial" w:hAnsi="Arial" w:cs="Arial"/>
          <w:sz w:val="18"/>
          <w:lang w:eastAsia="en-GB"/>
        </w:rPr>
        <w:pict w14:anchorId="31AE89C4">
          <v:shapetype id="_x0000_t4" coordsize="21600,21600" o:spt="4" path="m10800,l,10800,10800,21600,21600,10800xe">
            <v:stroke joinstyle="miter"/>
            <v:path gradientshapeok="t" o:connecttype="rect" textboxrect="5400,5400,16200,16200"/>
          </v:shapetype>
          <v:shape id="AutoShape 269" o:spid="_x0000_s1170" type="#_x0000_t4" style="position:absolute;left:0;text-align:left;margin-left:80.5pt;margin-top:7.45pt;width:12pt;height:12pt;z-index:251659264;mso-position-vertical-relative:lin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v:shape>
        </w:pict>
      </w:r>
      <w:r>
        <w:rPr>
          <w:rFonts w:ascii="Arial" w:hAnsi="Arial" w:cs="Arial"/>
          <w:sz w:val="18"/>
        </w:rPr>
        <w:t>A lozenge</w:t>
      </w:r>
      <w:r>
        <w:rPr>
          <w:rFonts w:ascii="Arial" w:hAnsi="Arial" w:cs="Arial"/>
          <w:sz w:val="22"/>
          <w:lang w:eastAsia="en-GB"/>
        </w:rPr>
        <w:t xml:space="preserve">      </w:t>
      </w:r>
      <w:r>
        <w:rPr>
          <w:rFonts w:ascii="Arial" w:hAnsi="Arial" w:cs="Arial"/>
          <w:sz w:val="18"/>
        </w:rPr>
        <w:t>means that a choice between several actions can be made</w:t>
      </w:r>
    </w:p>
    <w:p w14:paraId="2D284F50" w14:textId="77777777" w:rsidR="00D80AAC" w:rsidRDefault="00000000">
      <w:pPr>
        <w:numPr>
          <w:ilvl w:val="0"/>
          <w:numId w:val="10"/>
        </w:numPr>
        <w:jc w:val="both"/>
        <w:rPr>
          <w:rFonts w:ascii="Arial" w:hAnsi="Arial" w:cs="Arial"/>
          <w:sz w:val="18"/>
        </w:rPr>
      </w:pPr>
      <w:r>
        <w:rPr>
          <w:rFonts w:ascii="Arial" w:hAnsi="Arial" w:cs="Arial"/>
          <w:sz w:val="18"/>
        </w:rPr>
        <w:t xml:space="preserve">A bar </w:t>
      </w:r>
      <w:r>
        <w:rPr>
          <w:rFonts w:ascii="Arial" w:hAnsi="Arial" w:cs="Arial"/>
          <w:noProof/>
          <w:sz w:val="22"/>
          <w:lang w:eastAsia="en-GB"/>
        </w:rPr>
        <w:drawing>
          <wp:inline distT="0" distB="0" distL="0" distR="0" wp14:anchorId="5F510063" wp14:editId="4188C9CE">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24" cstate="print"/>
                    <a:srcRect/>
                    <a:stretch>
                      <a:fillRect/>
                    </a:stretch>
                  </pic:blipFill>
                  <pic:spPr>
                    <a:xfrm>
                      <a:off x="0" y="0"/>
                      <a:ext cx="542925" cy="85725"/>
                    </a:xfrm>
                    <a:prstGeom prst="rect">
                      <a:avLst/>
                    </a:prstGeom>
                    <a:noFill/>
                    <a:ln w="9525">
                      <a:noFill/>
                      <a:miter lim="800000"/>
                      <a:headEnd/>
                      <a:tailEnd/>
                    </a:ln>
                  </pic:spPr>
                </pic:pic>
              </a:graphicData>
            </a:graphic>
          </wp:inline>
        </w:drawing>
      </w:r>
      <w:r>
        <w:rPr>
          <w:rFonts w:ascii="Arial" w:hAnsi="Arial" w:cs="Arial"/>
          <w:sz w:val="18"/>
        </w:rPr>
        <w:t>means that several actions are initiated in parallel</w:t>
      </w:r>
    </w:p>
    <w:p w14:paraId="7E7769D4" w14:textId="77777777" w:rsidR="00D80AAC" w:rsidRDefault="00000000">
      <w:pPr>
        <w:numPr>
          <w:ilvl w:val="0"/>
          <w:numId w:val="10"/>
        </w:numPr>
        <w:jc w:val="both"/>
        <w:rPr>
          <w:rFonts w:ascii="Arial" w:hAnsi="Arial" w:cs="Arial"/>
          <w:sz w:val="18"/>
        </w:rPr>
      </w:pPr>
      <w:r>
        <w:rPr>
          <w:rFonts w:ascii="Arial" w:hAnsi="Arial" w:cs="Arial"/>
          <w:sz w:val="18"/>
        </w:rPr>
        <w:t xml:space="preserve">The flow of activities between the involved </w:t>
      </w:r>
      <w:r>
        <w:rPr>
          <w:rFonts w:ascii="Arial" w:hAnsi="Arial" w:cs="Arial"/>
          <w:i/>
          <w:sz w:val="18"/>
        </w:rPr>
        <w:t>Participants</w:t>
      </w:r>
      <w:r>
        <w:rPr>
          <w:rFonts w:ascii="Arial" w:hAnsi="Arial" w:cs="Arial"/>
          <w:sz w:val="18"/>
        </w:rPr>
        <w:t xml:space="preserve"> (parties)</w:t>
      </w:r>
    </w:p>
    <w:p w14:paraId="4623EBF1" w14:textId="77777777" w:rsidR="00D80AAC" w:rsidRDefault="00000000">
      <w:pPr>
        <w:numPr>
          <w:ilvl w:val="0"/>
          <w:numId w:val="10"/>
        </w:numPr>
        <w:jc w:val="both"/>
        <w:rPr>
          <w:rFonts w:ascii="Arial" w:hAnsi="Arial" w:cs="Arial"/>
          <w:sz w:val="18"/>
        </w:rPr>
      </w:pPr>
      <w:r>
        <w:rPr>
          <w:rFonts w:ascii="Arial" w:hAnsi="Arial" w:cs="Arial"/>
          <w:i/>
          <w:sz w:val="18"/>
        </w:rPr>
        <w:t>BusinessActivities</w:t>
      </w:r>
      <w:r>
        <w:rPr>
          <w:rFonts w:ascii="Arial" w:hAnsi="Arial" w:cs="Arial"/>
          <w:sz w:val="18"/>
        </w:rPr>
        <w:t xml:space="preserve"> may result in different actions, that is, information is conveyed from one party to another party.</w:t>
      </w:r>
    </w:p>
    <w:p w14:paraId="6B1F5530" w14:textId="77777777" w:rsidR="00D80AAC" w:rsidRDefault="00000000">
      <w:pPr>
        <w:jc w:val="both"/>
        <w:rPr>
          <w:rFonts w:ascii="Arial" w:hAnsi="Arial" w:cs="Arial"/>
          <w:sz w:val="18"/>
        </w:rPr>
      </w:pPr>
      <w:r>
        <w:rPr>
          <w:rFonts w:ascii="Arial" w:hAnsi="Arial" w:cs="Arial"/>
          <w:sz w:val="18"/>
        </w:rPr>
        <w:t>Both in-scope and out-of-scope activities are included, with a different level of details. There are no information requirements for out-of-scope activities, except that they should be clearly identified in the diagram.</w:t>
      </w:r>
    </w:p>
    <w:p w14:paraId="2C140E12" w14:textId="77777777" w:rsidR="00D80AAC" w:rsidRDefault="00000000">
      <w:pPr>
        <w:jc w:val="both"/>
        <w:rPr>
          <w:rFonts w:ascii="Arial" w:hAnsi="Arial" w:cs="Arial"/>
          <w:sz w:val="18"/>
        </w:rPr>
      </w:pPr>
      <w:r>
        <w:rPr>
          <w:rFonts w:ascii="Arial" w:hAnsi="Arial" w:cs="Arial"/>
          <w:sz w:val="18"/>
        </w:rPr>
        <w:t xml:space="preserve">Activity diagrams are always accompanied with a text describing the </w:t>
      </w:r>
      <w:r>
        <w:rPr>
          <w:rFonts w:ascii="Arial" w:hAnsi="Arial" w:cs="Arial"/>
          <w:i/>
          <w:sz w:val="18"/>
        </w:rPr>
        <w:t>BusinessActivities</w:t>
      </w:r>
      <w:r>
        <w:rPr>
          <w:rFonts w:ascii="Arial" w:hAnsi="Arial" w:cs="Arial"/>
          <w:sz w:val="18"/>
        </w:rPr>
        <w:t xml:space="preserve"> and their interactions.</w:t>
      </w:r>
    </w:p>
    <w:p w14:paraId="186C974B" w14:textId="77777777" w:rsidR="00D80AAC" w:rsidRDefault="00000000">
      <w:pPr>
        <w:spacing w:before="0"/>
        <w:rPr>
          <w:rFonts w:ascii="Arial" w:hAnsi="Arial"/>
          <w:b/>
          <w:i/>
        </w:rPr>
      </w:pPr>
      <w:bookmarkStart w:id="30" w:name="_Toc341196597"/>
      <w:bookmarkStart w:id="31" w:name="_Toc348941501"/>
      <w:r>
        <w:rPr>
          <w:i/>
        </w:rPr>
        <w:br w:type="page"/>
      </w:r>
    </w:p>
    <w:p w14:paraId="18F4C80E" w14:textId="77777777" w:rsidR="00D80AAC" w:rsidRDefault="00000000">
      <w:pPr>
        <w:pStyle w:val="Heading2"/>
        <w:rPr>
          <w:lang w:eastAsia="zh-CN"/>
        </w:rPr>
      </w:pPr>
      <w:bookmarkStart w:id="32" w:name="_Toc190954136"/>
      <w:r>
        <w:lastRenderedPageBreak/>
        <w:t xml:space="preserve">BusinessProcess – </w:t>
      </w:r>
      <w:bookmarkEnd w:id="30"/>
      <w:bookmarkEnd w:id="31"/>
      <w:r>
        <w:rPr>
          <w:rFonts w:hint="eastAsia"/>
          <w:lang w:eastAsia="zh-CN"/>
        </w:rPr>
        <w:t>Trade Capture &amp;</w:t>
      </w:r>
      <w:r>
        <w:rPr>
          <w:lang w:eastAsia="zh-CN"/>
        </w:rPr>
        <w:t>Validations</w:t>
      </w:r>
      <w:bookmarkEnd w:id="32"/>
    </w:p>
    <w:p w14:paraId="01AB7038" w14:textId="77777777" w:rsidR="00D80AAC" w:rsidRDefault="00000000">
      <w:pPr>
        <w:shd w:val="clear" w:color="auto" w:fill="99CCFF"/>
        <w:rPr>
          <w:rFonts w:ascii="Arial" w:hAnsi="Arial" w:cs="Arial"/>
          <w:b/>
          <w:lang w:eastAsia="zh-CN"/>
        </w:rPr>
      </w:pPr>
      <w:r>
        <w:rPr>
          <w:rFonts w:ascii="Arial" w:hAnsi="Arial" w:cs="Arial" w:hint="eastAsia"/>
          <w:b/>
          <w:lang w:eastAsia="zh-CN"/>
        </w:rPr>
        <w:t>Trade Capture Report as Notification</w:t>
      </w:r>
    </w:p>
    <w:p w14:paraId="28FCD17D" w14:textId="77777777" w:rsidR="00D80AAC" w:rsidRDefault="00000000">
      <w:pPr>
        <w:rPr>
          <w:rFonts w:ascii="Arial" w:hAnsi="Arial" w:cs="Arial"/>
          <w:sz w:val="18"/>
          <w:lang w:eastAsia="zh-CN"/>
        </w:rPr>
      </w:pPr>
      <w:r>
        <w:rPr>
          <w:rFonts w:ascii="Arial" w:hAnsi="Arial" w:cs="Arial" w:hint="eastAsia"/>
          <w:sz w:val="18"/>
        </w:rPr>
        <w:t xml:space="preserve">The Trading System </w:t>
      </w:r>
      <w:r>
        <w:rPr>
          <w:rFonts w:ascii="Arial" w:hAnsi="Arial" w:cs="Arial"/>
          <w:sz w:val="18"/>
        </w:rPr>
        <w:t>acquires a trade right after the trade is executed.</w:t>
      </w:r>
      <w:r>
        <w:rPr>
          <w:rFonts w:ascii="Arial" w:hAnsi="Arial" w:cs="Arial" w:hint="eastAsia"/>
          <w:sz w:val="18"/>
        </w:rPr>
        <w:t xml:space="preserve"> The Trading System </w:t>
      </w:r>
      <w:r>
        <w:rPr>
          <w:rFonts w:ascii="Arial" w:hAnsi="Arial" w:cs="Arial"/>
          <w:sz w:val="18"/>
        </w:rPr>
        <w:t>validates</w:t>
      </w:r>
      <w:r>
        <w:rPr>
          <w:rFonts w:ascii="Arial" w:hAnsi="Arial" w:cs="Arial" w:hint="eastAsia"/>
          <w:sz w:val="18"/>
        </w:rPr>
        <w:t xml:space="preserve"> the legality of the trade. The Trading System directly sends trade capture reports to both </w:t>
      </w:r>
      <w:r>
        <w:rPr>
          <w:rFonts w:ascii="Arial" w:hAnsi="Arial" w:cs="Arial"/>
          <w:sz w:val="18"/>
        </w:rPr>
        <w:t>sides</w:t>
      </w:r>
      <w:r>
        <w:rPr>
          <w:rFonts w:ascii="Arial" w:hAnsi="Arial" w:cs="Arial" w:hint="eastAsia"/>
          <w:sz w:val="18"/>
        </w:rPr>
        <w:t xml:space="preserve"> of trade participants. Upon receipt of the report, FX Trading Member will send an acknowledgement message to the Trading System.</w:t>
      </w:r>
    </w:p>
    <w:p w14:paraId="05FD6449" w14:textId="77777777" w:rsidR="00D80AAC" w:rsidRDefault="00786EB2">
      <w:pPr>
        <w:rPr>
          <w:lang w:eastAsia="zh-CN"/>
        </w:rPr>
      </w:pPr>
      <w:r>
        <w:pict w14:anchorId="21DFD097">
          <v:shape id="_x0000_i1026" type="#_x0000_t75" style="width:430.5pt;height:240.75pt">
            <v:imagedata r:id="rId25" o:title=""/>
          </v:shape>
        </w:pict>
      </w:r>
    </w:p>
    <w:p w14:paraId="64FCEDA7" w14:textId="77777777" w:rsidR="00D80AAC" w:rsidRDefault="00D80AAC">
      <w:pPr>
        <w:rPr>
          <w:rFonts w:ascii="Arial" w:hAnsi="Arial" w:cs="Arial"/>
          <w:color w:val="0070C0"/>
          <w:sz w:val="1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335"/>
      </w:tblGrid>
      <w:tr w:rsidR="00D80AAC" w14:paraId="73D6722D" w14:textId="77777777">
        <w:trPr>
          <w:tblHeader/>
        </w:trPr>
        <w:tc>
          <w:tcPr>
            <w:tcW w:w="9389" w:type="dxa"/>
            <w:gridSpan w:val="2"/>
            <w:shd w:val="clear" w:color="auto" w:fill="E0E0E0"/>
          </w:tcPr>
          <w:p w14:paraId="56361528" w14:textId="77777777" w:rsidR="00D80AAC" w:rsidRDefault="00000000">
            <w:pPr>
              <w:spacing w:before="60"/>
              <w:jc w:val="center"/>
              <w:rPr>
                <w:rFonts w:ascii="Arial" w:hAnsi="Arial" w:cs="Arial"/>
                <w:b/>
                <w:bCs/>
                <w:sz w:val="18"/>
              </w:rPr>
            </w:pPr>
            <w:r>
              <w:rPr>
                <w:rFonts w:ascii="Arial" w:hAnsi="Arial" w:cs="Arial"/>
                <w:b/>
                <w:bCs/>
                <w:sz w:val="18"/>
              </w:rPr>
              <w:t>Descriptions of the BusinessActivities</w:t>
            </w:r>
          </w:p>
        </w:tc>
      </w:tr>
      <w:tr w:rsidR="00D80AAC" w14:paraId="68E47EBB" w14:textId="77777777">
        <w:trPr>
          <w:tblHeader/>
        </w:trPr>
        <w:tc>
          <w:tcPr>
            <w:tcW w:w="7054" w:type="dxa"/>
            <w:tcBorders>
              <w:right w:val="double" w:sz="4" w:space="0" w:color="auto"/>
            </w:tcBorders>
            <w:shd w:val="clear" w:color="auto" w:fill="E0E0E0"/>
          </w:tcPr>
          <w:p w14:paraId="04E70F9A" w14:textId="77777777" w:rsidR="00D80AAC" w:rsidRDefault="00000000">
            <w:pPr>
              <w:spacing w:before="60"/>
              <w:jc w:val="center"/>
              <w:rPr>
                <w:rFonts w:ascii="Arial" w:hAnsi="Arial" w:cs="Arial"/>
                <w:b/>
                <w:bCs/>
                <w:sz w:val="18"/>
                <w:lang w:eastAsia="zh-CN"/>
              </w:rPr>
            </w:pPr>
            <w:r>
              <w:rPr>
                <w:rFonts w:ascii="Arial" w:hAnsi="Arial" w:cs="Arial"/>
                <w:b/>
                <w:bCs/>
                <w:sz w:val="18"/>
              </w:rPr>
              <w:t>B</w:t>
            </w:r>
            <w:r>
              <w:rPr>
                <w:rFonts w:ascii="Arial" w:hAnsi="Arial" w:cs="Arial" w:hint="eastAsia"/>
                <w:b/>
                <w:bCs/>
                <w:sz w:val="18"/>
              </w:rPr>
              <w:t xml:space="preserve">usiness Activities </w:t>
            </w:r>
          </w:p>
        </w:tc>
        <w:tc>
          <w:tcPr>
            <w:tcW w:w="2335" w:type="dxa"/>
            <w:tcBorders>
              <w:left w:val="double" w:sz="4" w:space="0" w:color="auto"/>
            </w:tcBorders>
            <w:shd w:val="clear" w:color="auto" w:fill="E0E0E0"/>
          </w:tcPr>
          <w:p w14:paraId="2F4E461C" w14:textId="77777777" w:rsidR="00D80AAC" w:rsidRDefault="00000000">
            <w:pPr>
              <w:spacing w:before="60"/>
              <w:jc w:val="center"/>
              <w:rPr>
                <w:rFonts w:ascii="Arial" w:hAnsi="Arial" w:cs="Arial"/>
                <w:b/>
                <w:bCs/>
                <w:sz w:val="18"/>
              </w:rPr>
            </w:pPr>
            <w:r>
              <w:rPr>
                <w:rFonts w:ascii="Arial" w:hAnsi="Arial" w:cs="Arial"/>
                <w:b/>
                <w:bCs/>
                <w:sz w:val="18"/>
              </w:rPr>
              <w:t>Initiator</w:t>
            </w:r>
          </w:p>
        </w:tc>
      </w:tr>
      <w:tr w:rsidR="00D80AAC" w14:paraId="5B682064" w14:textId="77777777">
        <w:tc>
          <w:tcPr>
            <w:tcW w:w="7054" w:type="dxa"/>
            <w:tcBorders>
              <w:right w:val="double" w:sz="4" w:space="0" w:color="auto"/>
            </w:tcBorders>
          </w:tcPr>
          <w:p w14:paraId="20DEAE9E" w14:textId="77777777" w:rsidR="00D80AAC" w:rsidRDefault="00000000">
            <w:pPr>
              <w:spacing w:before="60"/>
              <w:rPr>
                <w:rFonts w:ascii="Arial" w:hAnsi="Arial" w:cs="Arial"/>
                <w:sz w:val="18"/>
              </w:rPr>
            </w:pPr>
            <w:r>
              <w:rPr>
                <w:rFonts w:ascii="Arial" w:hAnsi="Arial" w:cs="Arial" w:hint="eastAsia"/>
                <w:b/>
                <w:sz w:val="18"/>
                <w:u w:val="single"/>
              </w:rPr>
              <w:t>Trade Acquisition</w:t>
            </w:r>
            <w:r>
              <w:rPr>
                <w:rFonts w:ascii="Arial" w:hAnsi="Arial" w:cs="Arial"/>
                <w:b/>
                <w:sz w:val="18"/>
                <w:u w:val="single"/>
              </w:rPr>
              <w:t>:</w:t>
            </w:r>
            <w:r>
              <w:rPr>
                <w:rFonts w:ascii="Arial" w:hAnsi="Arial" w:cs="Arial"/>
                <w:sz w:val="18"/>
              </w:rPr>
              <w:t xml:space="preserve"> </w:t>
            </w:r>
            <w:r>
              <w:rPr>
                <w:rFonts w:ascii="Arial" w:hAnsi="Arial" w:cs="Arial" w:hint="eastAsia"/>
                <w:sz w:val="18"/>
              </w:rPr>
              <w:t xml:space="preserve">After a trade is executed, the Trading System will </w:t>
            </w:r>
            <w:r>
              <w:rPr>
                <w:rFonts w:ascii="Arial" w:hAnsi="Arial" w:cs="Arial"/>
                <w:sz w:val="18"/>
              </w:rPr>
              <w:t>immediately</w:t>
            </w:r>
            <w:r>
              <w:rPr>
                <w:rFonts w:ascii="Arial" w:hAnsi="Arial" w:cs="Arial" w:hint="eastAsia"/>
                <w:sz w:val="18"/>
              </w:rPr>
              <w:t xml:space="preserve"> locate </w:t>
            </w:r>
            <w:r>
              <w:rPr>
                <w:rFonts w:ascii="Arial" w:hAnsi="Arial" w:cs="Arial"/>
                <w:sz w:val="18"/>
              </w:rPr>
              <w:t xml:space="preserve">and acquire </w:t>
            </w:r>
            <w:r>
              <w:rPr>
                <w:rFonts w:ascii="Arial" w:hAnsi="Arial" w:cs="Arial" w:hint="eastAsia"/>
                <w:sz w:val="18"/>
              </w:rPr>
              <w:t>the trade.</w:t>
            </w:r>
          </w:p>
          <w:p w14:paraId="19DD9F58" w14:textId="77777777" w:rsidR="00D80AAC" w:rsidRDefault="00D80AAC">
            <w:pPr>
              <w:spacing w:before="60"/>
              <w:rPr>
                <w:rFonts w:ascii="Arial" w:hAnsi="Arial" w:cs="Arial"/>
                <w:sz w:val="18"/>
              </w:rPr>
            </w:pPr>
          </w:p>
        </w:tc>
        <w:tc>
          <w:tcPr>
            <w:tcW w:w="2335" w:type="dxa"/>
            <w:tcBorders>
              <w:left w:val="double" w:sz="4" w:space="0" w:color="auto"/>
            </w:tcBorders>
          </w:tcPr>
          <w:p w14:paraId="6636B26E" w14:textId="77777777" w:rsidR="00D80AAC" w:rsidRDefault="00000000">
            <w:pPr>
              <w:spacing w:before="60"/>
              <w:rPr>
                <w:rFonts w:ascii="Arial" w:hAnsi="Arial" w:cs="Arial"/>
                <w:b/>
                <w:bCs/>
                <w:sz w:val="18"/>
                <w:lang w:eastAsia="zh-CN"/>
              </w:rPr>
            </w:pPr>
            <w:r>
              <w:rPr>
                <w:rFonts w:ascii="Arial" w:hAnsi="Arial" w:cs="Arial"/>
                <w:b/>
                <w:bCs/>
                <w:sz w:val="18"/>
                <w:lang w:eastAsia="zh-CN"/>
              </w:rPr>
              <w:t>T</w:t>
            </w:r>
            <w:r>
              <w:rPr>
                <w:rFonts w:ascii="Arial" w:hAnsi="Arial" w:cs="Arial" w:hint="eastAsia"/>
                <w:b/>
                <w:bCs/>
                <w:sz w:val="18"/>
                <w:lang w:eastAsia="zh-CN"/>
              </w:rPr>
              <w:t>rading System</w:t>
            </w:r>
          </w:p>
        </w:tc>
      </w:tr>
      <w:tr w:rsidR="00D80AAC" w14:paraId="73959592" w14:textId="77777777">
        <w:tc>
          <w:tcPr>
            <w:tcW w:w="7054" w:type="dxa"/>
            <w:tcBorders>
              <w:right w:val="double" w:sz="4" w:space="0" w:color="auto"/>
            </w:tcBorders>
          </w:tcPr>
          <w:p w14:paraId="44AF94E3" w14:textId="77777777" w:rsidR="00D80AAC" w:rsidRDefault="00000000">
            <w:pPr>
              <w:spacing w:before="60"/>
              <w:rPr>
                <w:rFonts w:ascii="Arial" w:hAnsi="Arial" w:cs="Arial"/>
                <w:sz w:val="18"/>
              </w:rPr>
            </w:pPr>
            <w:r>
              <w:rPr>
                <w:rFonts w:ascii="Arial" w:hAnsi="Arial" w:cs="Arial" w:hint="eastAsia"/>
                <w:b/>
                <w:sz w:val="18"/>
                <w:u w:val="single"/>
                <w:lang w:eastAsia="zh-CN"/>
              </w:rPr>
              <w:t xml:space="preserve">Send </w:t>
            </w:r>
            <w:r>
              <w:rPr>
                <w:rFonts w:ascii="Arial" w:hAnsi="Arial" w:cs="Arial" w:hint="eastAsia"/>
                <w:b/>
                <w:sz w:val="18"/>
                <w:u w:val="single"/>
              </w:rPr>
              <w:t>Capture Report</w:t>
            </w:r>
            <w:r>
              <w:rPr>
                <w:rFonts w:ascii="Arial" w:hAnsi="Arial" w:cs="Arial"/>
                <w:b/>
                <w:sz w:val="18"/>
                <w:u w:val="single"/>
              </w:rPr>
              <w:t>:</w:t>
            </w:r>
            <w:r>
              <w:rPr>
                <w:rFonts w:ascii="Arial Unicode MS" w:hAnsi="Arial Unicode MS" w:cs="Arial Unicode MS"/>
                <w:b/>
                <w:bCs/>
                <w:sz w:val="20"/>
                <w:lang w:eastAsia="zh-CN"/>
              </w:rPr>
              <w:t xml:space="preserve"> </w:t>
            </w:r>
            <w:r>
              <w:rPr>
                <w:rFonts w:ascii="Arial" w:hAnsi="Arial" w:cs="Arial"/>
                <w:sz w:val="18"/>
              </w:rPr>
              <w:t xml:space="preserve">The </w:t>
            </w:r>
            <w:r>
              <w:rPr>
                <w:rFonts w:ascii="Arial" w:hAnsi="Arial" w:cs="Arial" w:hint="eastAsia"/>
                <w:sz w:val="18"/>
              </w:rPr>
              <w:t>Trading System will send a capture report to both sides</w:t>
            </w:r>
            <w:r>
              <w:rPr>
                <w:rFonts w:ascii="Arial" w:hAnsi="Arial" w:cs="Arial" w:hint="eastAsia"/>
                <w:sz w:val="18"/>
                <w:lang w:eastAsia="zh-CN"/>
              </w:rPr>
              <w:t xml:space="preserve"> of </w:t>
            </w:r>
            <w:r>
              <w:rPr>
                <w:rFonts w:ascii="Arial" w:hAnsi="Arial" w:cs="Arial"/>
                <w:sz w:val="18"/>
                <w:lang w:eastAsia="zh-CN"/>
              </w:rPr>
              <w:t>trad</w:t>
            </w:r>
            <w:r>
              <w:rPr>
                <w:rFonts w:ascii="Arial" w:hAnsi="Arial" w:cs="Arial" w:hint="eastAsia"/>
                <w:sz w:val="18"/>
                <w:lang w:eastAsia="zh-CN"/>
              </w:rPr>
              <w:t>e participants to notify their trades have been executed with validity.</w:t>
            </w:r>
          </w:p>
          <w:p w14:paraId="1EEFAC46" w14:textId="77777777" w:rsidR="00D80AAC" w:rsidRDefault="00D80AAC">
            <w:pPr>
              <w:spacing w:before="60"/>
              <w:rPr>
                <w:rFonts w:ascii="Arial" w:hAnsi="Arial" w:cs="Arial"/>
                <w:sz w:val="18"/>
              </w:rPr>
            </w:pPr>
          </w:p>
        </w:tc>
        <w:tc>
          <w:tcPr>
            <w:tcW w:w="2335" w:type="dxa"/>
            <w:tcBorders>
              <w:left w:val="double" w:sz="4" w:space="0" w:color="auto"/>
            </w:tcBorders>
          </w:tcPr>
          <w:p w14:paraId="6BB0AACE" w14:textId="77777777" w:rsidR="00D80AAC" w:rsidRDefault="00000000">
            <w:pPr>
              <w:spacing w:before="60"/>
              <w:rPr>
                <w:rFonts w:ascii="Arial" w:hAnsi="Arial" w:cs="Arial"/>
                <w:sz w:val="22"/>
                <w:lang w:eastAsia="zh-CN"/>
              </w:rPr>
            </w:pPr>
            <w:r>
              <w:rPr>
                <w:rFonts w:ascii="Arial" w:hAnsi="Arial" w:cs="Arial" w:hint="eastAsia"/>
                <w:b/>
                <w:bCs/>
                <w:sz w:val="18"/>
                <w:lang w:eastAsia="zh-CN"/>
              </w:rPr>
              <w:t>Trading System</w:t>
            </w:r>
          </w:p>
        </w:tc>
      </w:tr>
      <w:tr w:rsidR="00D80AAC" w14:paraId="464620DA" w14:textId="77777777">
        <w:tc>
          <w:tcPr>
            <w:tcW w:w="7054" w:type="dxa"/>
            <w:tcBorders>
              <w:right w:val="double" w:sz="4" w:space="0" w:color="auto"/>
            </w:tcBorders>
          </w:tcPr>
          <w:p w14:paraId="4C98023E" w14:textId="77777777" w:rsidR="00D80AAC" w:rsidRDefault="00000000">
            <w:pPr>
              <w:spacing w:before="60"/>
              <w:rPr>
                <w:rFonts w:ascii="Arial" w:hAnsi="Arial" w:cs="Arial"/>
                <w:sz w:val="18"/>
              </w:rPr>
            </w:pPr>
            <w:r>
              <w:rPr>
                <w:rFonts w:ascii="Arial" w:hAnsi="Arial" w:cs="Arial" w:hint="eastAsia"/>
                <w:b/>
                <w:sz w:val="18"/>
                <w:u w:val="single"/>
              </w:rPr>
              <w:t>Report</w:t>
            </w:r>
            <w:r>
              <w:rPr>
                <w:rFonts w:ascii="Arial" w:hAnsi="Arial" w:cs="Arial" w:hint="eastAsia"/>
                <w:b/>
                <w:sz w:val="18"/>
                <w:u w:val="single"/>
                <w:lang w:eastAsia="zh-CN"/>
              </w:rPr>
              <w:t xml:space="preserve"> Rece</w:t>
            </w:r>
            <w:r>
              <w:rPr>
                <w:rFonts w:ascii="Arial" w:hAnsi="Arial" w:cs="Arial"/>
                <w:b/>
                <w:sz w:val="18"/>
                <w:u w:val="single"/>
                <w:lang w:eastAsia="zh-CN"/>
              </w:rPr>
              <w:t>i</w:t>
            </w:r>
            <w:r>
              <w:rPr>
                <w:rFonts w:ascii="Arial" w:hAnsi="Arial" w:cs="Arial" w:hint="eastAsia"/>
                <w:b/>
                <w:sz w:val="18"/>
                <w:u w:val="single"/>
                <w:lang w:eastAsia="zh-CN"/>
              </w:rPr>
              <w:t>ved</w:t>
            </w:r>
            <w:r>
              <w:rPr>
                <w:rFonts w:ascii="Arial" w:hAnsi="Arial" w:cs="Arial"/>
                <w:b/>
                <w:sz w:val="18"/>
                <w:u w:val="single"/>
              </w:rPr>
              <w:t>:</w:t>
            </w:r>
            <w:r>
              <w:rPr>
                <w:rFonts w:ascii="Arial" w:hAnsi="Arial" w:cs="Arial" w:hint="eastAsia"/>
                <w:b/>
                <w:sz w:val="18"/>
                <w:u w:val="single"/>
                <w:lang w:eastAsia="zh-CN"/>
              </w:rPr>
              <w:t xml:space="preserve"> </w:t>
            </w:r>
            <w:r>
              <w:rPr>
                <w:rFonts w:ascii="Arial" w:hAnsi="Arial" w:cs="Arial" w:hint="eastAsia"/>
                <w:sz w:val="18"/>
              </w:rPr>
              <w:t>FX tra</w:t>
            </w:r>
            <w:r>
              <w:rPr>
                <w:rFonts w:ascii="Arial" w:hAnsi="Arial" w:cs="Arial" w:hint="eastAsia"/>
                <w:bCs/>
                <w:sz w:val="18"/>
                <w:lang w:eastAsia="zh-CN"/>
              </w:rPr>
              <w:t>ding member</w:t>
            </w:r>
            <w:r>
              <w:rPr>
                <w:rFonts w:ascii="Arial" w:hAnsi="Arial" w:cs="Arial" w:hint="eastAsia"/>
                <w:bCs/>
                <w:sz w:val="18"/>
              </w:rPr>
              <w:t xml:space="preserve"> receives the </w:t>
            </w:r>
            <w:r>
              <w:rPr>
                <w:rFonts w:ascii="Arial" w:hAnsi="Arial" w:cs="Arial" w:hint="eastAsia"/>
                <w:bCs/>
                <w:sz w:val="18"/>
                <w:lang w:eastAsia="zh-CN"/>
              </w:rPr>
              <w:t xml:space="preserve">capture report </w:t>
            </w:r>
            <w:r>
              <w:rPr>
                <w:rFonts w:ascii="Arial" w:hAnsi="Arial" w:cs="Arial" w:hint="eastAsia"/>
                <w:bCs/>
                <w:sz w:val="18"/>
              </w:rPr>
              <w:t xml:space="preserve">delivered by </w:t>
            </w:r>
            <w:r>
              <w:rPr>
                <w:rFonts w:ascii="Arial" w:hAnsi="Arial" w:cs="Arial" w:hint="eastAsia"/>
                <w:bCs/>
                <w:sz w:val="18"/>
                <w:lang w:eastAsia="zh-CN"/>
              </w:rPr>
              <w:t>the trading system.</w:t>
            </w:r>
          </w:p>
          <w:p w14:paraId="7E9AD644" w14:textId="77777777" w:rsidR="00D80AAC" w:rsidRDefault="00D80AAC">
            <w:pPr>
              <w:spacing w:before="60"/>
              <w:rPr>
                <w:rFonts w:ascii="Arial" w:hAnsi="Arial" w:cs="Arial"/>
                <w:sz w:val="18"/>
              </w:rPr>
            </w:pPr>
          </w:p>
        </w:tc>
        <w:tc>
          <w:tcPr>
            <w:tcW w:w="2335" w:type="dxa"/>
            <w:tcBorders>
              <w:left w:val="double" w:sz="4" w:space="0" w:color="auto"/>
            </w:tcBorders>
          </w:tcPr>
          <w:p w14:paraId="151AF56D" w14:textId="77777777" w:rsidR="00D80AAC" w:rsidRDefault="00000000">
            <w:pPr>
              <w:spacing w:before="60"/>
              <w:rPr>
                <w:rFonts w:ascii="Arial" w:hAnsi="Arial" w:cs="Arial"/>
                <w:sz w:val="22"/>
                <w:lang w:eastAsia="zh-CN"/>
              </w:rPr>
            </w:pPr>
            <w:r>
              <w:rPr>
                <w:rFonts w:ascii="Arial" w:hAnsi="Arial" w:cs="Arial" w:hint="eastAsia"/>
                <w:b/>
                <w:bCs/>
                <w:sz w:val="18"/>
                <w:lang w:eastAsia="zh-CN"/>
              </w:rPr>
              <w:t>FX Trading Member</w:t>
            </w:r>
          </w:p>
        </w:tc>
      </w:tr>
      <w:tr w:rsidR="00D80AAC" w14:paraId="206FED63" w14:textId="77777777">
        <w:tc>
          <w:tcPr>
            <w:tcW w:w="7054" w:type="dxa"/>
            <w:tcBorders>
              <w:right w:val="double" w:sz="4" w:space="0" w:color="auto"/>
            </w:tcBorders>
          </w:tcPr>
          <w:p w14:paraId="0B672543" w14:textId="77777777" w:rsidR="00D80AAC" w:rsidRDefault="00000000">
            <w:pPr>
              <w:spacing w:before="60"/>
              <w:rPr>
                <w:rFonts w:ascii="Arial" w:hAnsi="Arial" w:cs="Arial"/>
                <w:sz w:val="18"/>
              </w:rPr>
            </w:pPr>
            <w:r>
              <w:rPr>
                <w:rFonts w:ascii="Arial" w:hAnsi="Arial" w:cs="Arial" w:hint="eastAsia"/>
                <w:b/>
                <w:sz w:val="18"/>
                <w:u w:val="single"/>
                <w:lang w:eastAsia="zh-CN"/>
              </w:rPr>
              <w:t xml:space="preserve">Send </w:t>
            </w:r>
            <w:r>
              <w:rPr>
                <w:rFonts w:ascii="Arial" w:hAnsi="Arial" w:cs="Arial" w:hint="eastAsia"/>
                <w:b/>
                <w:sz w:val="18"/>
                <w:u w:val="single"/>
              </w:rPr>
              <w:t>Capture</w:t>
            </w:r>
            <w:r>
              <w:rPr>
                <w:rFonts w:ascii="Arial" w:hAnsi="Arial" w:cs="Arial" w:hint="eastAsia"/>
                <w:b/>
                <w:sz w:val="18"/>
                <w:u w:val="single"/>
                <w:lang w:eastAsia="zh-CN"/>
              </w:rPr>
              <w:t xml:space="preserve"> Ack</w:t>
            </w:r>
            <w:r>
              <w:rPr>
                <w:rFonts w:ascii="Arial" w:hAnsi="Arial" w:cs="Arial"/>
                <w:b/>
                <w:sz w:val="18"/>
                <w:u w:val="single"/>
              </w:rPr>
              <w:t>:</w:t>
            </w:r>
            <w:r>
              <w:rPr>
                <w:rFonts w:ascii="Arial" w:hAnsi="Arial" w:cs="Arial"/>
                <w:sz w:val="18"/>
              </w:rPr>
              <w:t xml:space="preserve"> </w:t>
            </w:r>
            <w:r>
              <w:rPr>
                <w:rFonts w:ascii="Arial" w:hAnsi="Arial" w:cs="Arial" w:hint="eastAsia"/>
                <w:sz w:val="18"/>
              </w:rPr>
              <w:t xml:space="preserve">A capture report acknowledgement will immediately </w:t>
            </w:r>
            <w:r>
              <w:rPr>
                <w:rFonts w:ascii="Arial" w:hAnsi="Arial" w:cs="Arial"/>
                <w:sz w:val="18"/>
              </w:rPr>
              <w:t xml:space="preserve">be </w:t>
            </w:r>
            <w:r>
              <w:rPr>
                <w:rFonts w:ascii="Arial" w:hAnsi="Arial" w:cs="Arial" w:hint="eastAsia"/>
                <w:sz w:val="18"/>
              </w:rPr>
              <w:t xml:space="preserve">sent by </w:t>
            </w:r>
            <w:r>
              <w:rPr>
                <w:rFonts w:ascii="Arial" w:hAnsi="Arial" w:cs="Arial" w:hint="eastAsia"/>
                <w:sz w:val="18"/>
                <w:lang w:eastAsia="zh-CN"/>
              </w:rPr>
              <w:t xml:space="preserve">FX </w:t>
            </w:r>
            <w:r>
              <w:rPr>
                <w:rFonts w:ascii="Arial" w:hAnsi="Arial" w:cs="Arial" w:hint="eastAsia"/>
                <w:sz w:val="18"/>
              </w:rPr>
              <w:t xml:space="preserve">Trading Member to inform Trading System </w:t>
            </w:r>
            <w:r>
              <w:rPr>
                <w:rFonts w:ascii="Arial" w:hAnsi="Arial" w:cs="Arial"/>
                <w:sz w:val="18"/>
              </w:rPr>
              <w:t xml:space="preserve">that </w:t>
            </w:r>
            <w:r>
              <w:rPr>
                <w:rFonts w:ascii="Arial" w:hAnsi="Arial" w:cs="Arial" w:hint="eastAsia"/>
                <w:sz w:val="18"/>
              </w:rPr>
              <w:t xml:space="preserve">the capture report </w:t>
            </w:r>
            <w:r>
              <w:rPr>
                <w:rFonts w:ascii="Arial" w:hAnsi="Arial" w:cs="Arial"/>
                <w:sz w:val="18"/>
              </w:rPr>
              <w:t>has been</w:t>
            </w:r>
            <w:r>
              <w:rPr>
                <w:rFonts w:ascii="Arial" w:hAnsi="Arial" w:cs="Arial" w:hint="eastAsia"/>
                <w:sz w:val="18"/>
              </w:rPr>
              <w:t xml:space="preserve"> received. For </w:t>
            </w:r>
            <w:r>
              <w:rPr>
                <w:rFonts w:ascii="Arial" w:hAnsi="Arial" w:cs="Arial"/>
                <w:sz w:val="18"/>
              </w:rPr>
              <w:t>each</w:t>
            </w:r>
            <w:r>
              <w:rPr>
                <w:rFonts w:ascii="Arial" w:hAnsi="Arial" w:cs="Arial" w:hint="eastAsia"/>
                <w:sz w:val="18"/>
              </w:rPr>
              <w:t xml:space="preserve"> capture report, there will be </w:t>
            </w:r>
            <w:r>
              <w:rPr>
                <w:rFonts w:ascii="Arial" w:hAnsi="Arial" w:cs="Arial"/>
                <w:sz w:val="18"/>
              </w:rPr>
              <w:t>one</w:t>
            </w:r>
            <w:r>
              <w:rPr>
                <w:rFonts w:ascii="Arial" w:hAnsi="Arial" w:cs="Arial" w:hint="eastAsia"/>
                <w:sz w:val="18"/>
              </w:rPr>
              <w:t xml:space="preserve"> report </w:t>
            </w:r>
            <w:r>
              <w:rPr>
                <w:rFonts w:ascii="Arial" w:hAnsi="Arial" w:cs="Arial" w:hint="eastAsia"/>
                <w:bCs/>
                <w:sz w:val="18"/>
              </w:rPr>
              <w:t>acknowledgement</w:t>
            </w:r>
            <w:r>
              <w:rPr>
                <w:rFonts w:ascii="Arial" w:hAnsi="Arial" w:cs="Arial" w:hint="eastAsia"/>
                <w:sz w:val="18"/>
              </w:rPr>
              <w:t>.</w:t>
            </w:r>
          </w:p>
          <w:p w14:paraId="0F0D3B8F" w14:textId="77777777" w:rsidR="00D80AAC" w:rsidRDefault="00D80AAC">
            <w:pPr>
              <w:spacing w:before="60"/>
              <w:rPr>
                <w:rFonts w:ascii="Arial" w:hAnsi="Arial" w:cs="Arial"/>
                <w:sz w:val="18"/>
              </w:rPr>
            </w:pPr>
          </w:p>
        </w:tc>
        <w:tc>
          <w:tcPr>
            <w:tcW w:w="2335" w:type="dxa"/>
            <w:tcBorders>
              <w:left w:val="double" w:sz="4" w:space="0" w:color="auto"/>
            </w:tcBorders>
          </w:tcPr>
          <w:p w14:paraId="09B2839E" w14:textId="77777777" w:rsidR="00D80AAC" w:rsidRDefault="00000000">
            <w:pPr>
              <w:spacing w:before="60"/>
              <w:rPr>
                <w:rFonts w:ascii="Arial" w:hAnsi="Arial" w:cs="Arial"/>
                <w:sz w:val="22"/>
                <w:lang w:eastAsia="zh-CN"/>
              </w:rPr>
            </w:pPr>
            <w:r>
              <w:rPr>
                <w:rFonts w:ascii="Arial" w:hAnsi="Arial" w:cs="Arial" w:hint="eastAsia"/>
                <w:b/>
                <w:bCs/>
                <w:sz w:val="18"/>
                <w:lang w:eastAsia="zh-CN"/>
              </w:rPr>
              <w:t>FX Trading Member</w:t>
            </w:r>
          </w:p>
        </w:tc>
      </w:tr>
      <w:tr w:rsidR="00D80AAC" w14:paraId="74831073" w14:textId="77777777">
        <w:tc>
          <w:tcPr>
            <w:tcW w:w="7054" w:type="dxa"/>
            <w:tcBorders>
              <w:right w:val="double" w:sz="4" w:space="0" w:color="auto"/>
            </w:tcBorders>
          </w:tcPr>
          <w:p w14:paraId="00F2B028" w14:textId="77777777" w:rsidR="00D80AAC" w:rsidRDefault="00000000">
            <w:pPr>
              <w:spacing w:before="60"/>
              <w:rPr>
                <w:rFonts w:ascii="Arial" w:hAnsi="Arial" w:cs="Arial"/>
                <w:b/>
                <w:bCs/>
                <w:sz w:val="18"/>
                <w:u w:val="single"/>
                <w:lang w:eastAsia="zh-CN"/>
              </w:rPr>
            </w:pPr>
            <w:r>
              <w:rPr>
                <w:rFonts w:ascii="Arial" w:hAnsi="Arial" w:cs="Arial" w:hint="eastAsia"/>
                <w:b/>
                <w:bCs/>
                <w:sz w:val="18"/>
                <w:u w:val="single"/>
              </w:rPr>
              <w:t>Ack Received</w:t>
            </w:r>
            <w:r>
              <w:rPr>
                <w:rFonts w:ascii="Arial" w:hAnsi="Arial" w:cs="Arial"/>
                <w:b/>
                <w:bCs/>
                <w:sz w:val="18"/>
                <w:u w:val="single"/>
              </w:rPr>
              <w:t>:</w:t>
            </w:r>
            <w:r>
              <w:rPr>
                <w:rFonts w:ascii="Arial" w:hAnsi="Arial" w:cs="Arial"/>
                <w:sz w:val="18"/>
              </w:rPr>
              <w:t xml:space="preserve"> </w:t>
            </w:r>
            <w:r>
              <w:rPr>
                <w:rFonts w:ascii="Arial" w:hAnsi="Arial" w:cs="Arial" w:hint="eastAsia"/>
                <w:sz w:val="18"/>
                <w:lang w:eastAsia="zh-CN"/>
              </w:rPr>
              <w:t xml:space="preserve">The </w:t>
            </w:r>
            <w:r>
              <w:rPr>
                <w:rFonts w:ascii="Arial" w:hAnsi="Arial" w:cs="Arial" w:hint="eastAsia"/>
                <w:bCs/>
                <w:sz w:val="18"/>
                <w:lang w:eastAsia="zh-CN"/>
              </w:rPr>
              <w:t>trading system</w:t>
            </w:r>
            <w:r>
              <w:rPr>
                <w:rFonts w:ascii="Arial" w:hAnsi="Arial" w:cs="Arial" w:hint="eastAsia"/>
                <w:bCs/>
                <w:sz w:val="18"/>
              </w:rPr>
              <w:t xml:space="preserve"> receives the acknowledgement delivered by </w:t>
            </w:r>
            <w:r>
              <w:rPr>
                <w:rFonts w:ascii="Arial" w:hAnsi="Arial" w:cs="Arial" w:hint="eastAsia"/>
                <w:bCs/>
                <w:sz w:val="18"/>
                <w:lang w:eastAsia="zh-CN"/>
              </w:rPr>
              <w:t xml:space="preserve">FX </w:t>
            </w:r>
            <w:r>
              <w:rPr>
                <w:rFonts w:ascii="Arial" w:hAnsi="Arial" w:cs="Arial" w:hint="eastAsia"/>
                <w:bCs/>
                <w:sz w:val="18"/>
              </w:rPr>
              <w:t>trading member.</w:t>
            </w:r>
          </w:p>
          <w:p w14:paraId="795CA30E" w14:textId="77777777" w:rsidR="00D80AAC" w:rsidRDefault="00D80AAC">
            <w:pPr>
              <w:spacing w:before="60"/>
              <w:rPr>
                <w:rFonts w:ascii="Arial" w:hAnsi="Arial" w:cs="Arial"/>
                <w:sz w:val="18"/>
              </w:rPr>
            </w:pPr>
          </w:p>
        </w:tc>
        <w:tc>
          <w:tcPr>
            <w:tcW w:w="2335" w:type="dxa"/>
            <w:tcBorders>
              <w:left w:val="double" w:sz="4" w:space="0" w:color="auto"/>
            </w:tcBorders>
          </w:tcPr>
          <w:p w14:paraId="71E83696" w14:textId="77777777" w:rsidR="00D80AAC" w:rsidRDefault="00000000">
            <w:pPr>
              <w:spacing w:before="60"/>
              <w:rPr>
                <w:rFonts w:ascii="Arial" w:hAnsi="Arial" w:cs="Arial"/>
                <w:b/>
                <w:bCs/>
                <w:sz w:val="18"/>
                <w:lang w:eastAsia="zh-CN"/>
              </w:rPr>
            </w:pPr>
            <w:r>
              <w:rPr>
                <w:rFonts w:ascii="Arial" w:hAnsi="Arial" w:cs="Arial" w:hint="eastAsia"/>
                <w:b/>
                <w:bCs/>
                <w:sz w:val="18"/>
                <w:lang w:eastAsia="zh-CN"/>
              </w:rPr>
              <w:t>Trading System</w:t>
            </w:r>
          </w:p>
        </w:tc>
      </w:tr>
    </w:tbl>
    <w:p w14:paraId="631B04A3" w14:textId="77777777" w:rsidR="00D80AAC" w:rsidRDefault="00D80AAC">
      <w:pPr>
        <w:jc w:val="both"/>
        <w:rPr>
          <w:rFonts w:ascii="Arial" w:hAnsi="Arial" w:cs="Arial"/>
          <w:sz w:val="18"/>
          <w:lang w:eastAsia="zh-CN"/>
        </w:rPr>
      </w:pPr>
    </w:p>
    <w:p w14:paraId="1E8DBA9B" w14:textId="77777777" w:rsidR="00D80AAC" w:rsidRDefault="00000000">
      <w:pPr>
        <w:spacing w:before="0"/>
        <w:rPr>
          <w:rFonts w:ascii="Arial" w:hAnsi="Arial" w:cs="Arial"/>
          <w:b/>
          <w:lang w:eastAsia="zh-CN"/>
        </w:rPr>
      </w:pPr>
      <w:r>
        <w:rPr>
          <w:rFonts w:ascii="Arial" w:hAnsi="Arial" w:cs="Arial"/>
          <w:b/>
          <w:lang w:eastAsia="zh-CN"/>
        </w:rPr>
        <w:br w:type="page"/>
      </w:r>
    </w:p>
    <w:p w14:paraId="3E3C9A89" w14:textId="77777777" w:rsidR="00D80AAC" w:rsidRDefault="00000000">
      <w:pPr>
        <w:shd w:val="clear" w:color="auto" w:fill="99CCFF"/>
        <w:rPr>
          <w:rFonts w:ascii="Arial" w:hAnsi="Arial" w:cs="Arial"/>
          <w:b/>
          <w:lang w:eastAsia="zh-CN"/>
        </w:rPr>
      </w:pPr>
      <w:r>
        <w:rPr>
          <w:rFonts w:ascii="Arial" w:hAnsi="Arial" w:cs="Arial" w:hint="eastAsia"/>
          <w:b/>
          <w:lang w:eastAsia="zh-CN"/>
        </w:rPr>
        <w:lastRenderedPageBreak/>
        <w:t>Request Trade Capture Report</w:t>
      </w:r>
    </w:p>
    <w:p w14:paraId="36014586" w14:textId="77777777" w:rsidR="00D80AAC" w:rsidRDefault="00000000">
      <w:pPr>
        <w:rPr>
          <w:rFonts w:ascii="Arial" w:hAnsi="Arial" w:cs="Arial"/>
          <w:sz w:val="18"/>
          <w:lang w:eastAsia="zh-CN"/>
        </w:rPr>
      </w:pPr>
      <w:r>
        <w:rPr>
          <w:rFonts w:ascii="Arial" w:hAnsi="Arial" w:cs="Arial" w:hint="eastAsia"/>
          <w:sz w:val="18"/>
          <w:lang w:eastAsia="zh-CN"/>
        </w:rPr>
        <w:t>FX</w:t>
      </w:r>
      <w:r>
        <w:rPr>
          <w:rFonts w:ascii="Arial" w:hAnsi="Arial" w:cs="Arial" w:hint="eastAsia"/>
          <w:sz w:val="18"/>
        </w:rPr>
        <w:t xml:space="preserve"> Trading Member send</w:t>
      </w:r>
      <w:r>
        <w:rPr>
          <w:rFonts w:ascii="Arial" w:hAnsi="Arial" w:cs="Arial" w:hint="eastAsia"/>
          <w:sz w:val="18"/>
          <w:lang w:eastAsia="zh-CN"/>
        </w:rPr>
        <w:t>s</w:t>
      </w:r>
      <w:r>
        <w:rPr>
          <w:rFonts w:ascii="Arial" w:hAnsi="Arial" w:cs="Arial" w:hint="eastAsia"/>
          <w:sz w:val="18"/>
        </w:rPr>
        <w:t xml:space="preserve"> a capture </w:t>
      </w:r>
      <w:r>
        <w:rPr>
          <w:rFonts w:ascii="Arial" w:hAnsi="Arial" w:cs="Arial"/>
          <w:sz w:val="18"/>
        </w:rPr>
        <w:t>request</w:t>
      </w:r>
      <w:r>
        <w:rPr>
          <w:rFonts w:ascii="Arial" w:hAnsi="Arial" w:cs="Arial" w:hint="eastAsia"/>
          <w:sz w:val="18"/>
        </w:rPr>
        <w:t xml:space="preserve"> to </w:t>
      </w:r>
      <w:r>
        <w:rPr>
          <w:rFonts w:ascii="Arial" w:hAnsi="Arial" w:cs="Arial"/>
          <w:sz w:val="18"/>
        </w:rPr>
        <w:t xml:space="preserve">the </w:t>
      </w:r>
      <w:r>
        <w:rPr>
          <w:rFonts w:ascii="Arial" w:hAnsi="Arial" w:cs="Arial" w:hint="eastAsia"/>
          <w:sz w:val="18"/>
        </w:rPr>
        <w:t xml:space="preserve">Trading System to request trade capture reports. Once </w:t>
      </w:r>
      <w:r>
        <w:rPr>
          <w:rFonts w:ascii="Arial" w:hAnsi="Arial" w:cs="Arial"/>
          <w:sz w:val="18"/>
        </w:rPr>
        <w:t xml:space="preserve">the </w:t>
      </w:r>
      <w:r>
        <w:rPr>
          <w:rFonts w:ascii="Arial" w:hAnsi="Arial" w:cs="Arial" w:hint="eastAsia"/>
          <w:sz w:val="18"/>
        </w:rPr>
        <w:t>Trading System receives the request, it will send one or a number of Trade Capture Report</w:t>
      </w:r>
      <w:r>
        <w:rPr>
          <w:rFonts w:ascii="Arial" w:hAnsi="Arial" w:cs="Arial"/>
          <w:sz w:val="18"/>
        </w:rPr>
        <w:t>s</w:t>
      </w:r>
      <w:r>
        <w:rPr>
          <w:rFonts w:ascii="Arial" w:hAnsi="Arial" w:cs="Arial" w:hint="eastAsia"/>
          <w:sz w:val="18"/>
        </w:rPr>
        <w:t xml:space="preserve"> back to </w:t>
      </w:r>
      <w:r>
        <w:rPr>
          <w:rFonts w:ascii="Arial" w:hAnsi="Arial" w:cs="Arial" w:hint="eastAsia"/>
          <w:sz w:val="18"/>
          <w:lang w:eastAsia="zh-CN"/>
        </w:rPr>
        <w:t>FX</w:t>
      </w:r>
      <w:r>
        <w:rPr>
          <w:rFonts w:ascii="Arial" w:hAnsi="Arial" w:cs="Arial" w:hint="eastAsia"/>
          <w:sz w:val="18"/>
        </w:rPr>
        <w:t xml:space="preserve"> Trading Member</w:t>
      </w:r>
      <w:r>
        <w:rPr>
          <w:rFonts w:ascii="Arial" w:hAnsi="Arial" w:cs="Arial" w:hint="eastAsia"/>
          <w:sz w:val="18"/>
          <w:lang w:eastAsia="zh-CN"/>
        </w:rPr>
        <w:t>s</w:t>
      </w:r>
      <w:r>
        <w:rPr>
          <w:rFonts w:ascii="Arial" w:hAnsi="Arial" w:cs="Arial" w:hint="eastAsia"/>
          <w:sz w:val="18"/>
        </w:rPr>
        <w:t>. Upon receipt of a trade capture report, FX Trading Member will send an acknowledgement message to the Trading System.</w:t>
      </w:r>
      <w:r>
        <w:rPr>
          <w:rFonts w:ascii="Arial" w:hAnsi="Arial" w:cs="Arial"/>
          <w:sz w:val="18"/>
        </w:rPr>
        <w:t xml:space="preserve"> </w:t>
      </w:r>
    </w:p>
    <w:p w14:paraId="69D4F1A8" w14:textId="77777777" w:rsidR="00D80AAC" w:rsidRDefault="00786EB2">
      <w:pPr>
        <w:rPr>
          <w:lang w:eastAsia="zh-CN"/>
        </w:rPr>
      </w:pPr>
      <w:r>
        <w:pict w14:anchorId="3A31AB47">
          <v:shape id="_x0000_i1027" type="#_x0000_t75" style="width:305.25pt;height:233.25pt">
            <v:imagedata r:id="rId26" o:title=""/>
          </v:shape>
        </w:pict>
      </w:r>
    </w:p>
    <w:p w14:paraId="29479AEA" w14:textId="77777777" w:rsidR="00D80AAC" w:rsidRDefault="00D80AAC">
      <w:pPr>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335"/>
      </w:tblGrid>
      <w:tr w:rsidR="00D80AAC" w14:paraId="436F2BB0" w14:textId="77777777">
        <w:trPr>
          <w:tblHeader/>
        </w:trPr>
        <w:tc>
          <w:tcPr>
            <w:tcW w:w="9389" w:type="dxa"/>
            <w:gridSpan w:val="2"/>
            <w:shd w:val="clear" w:color="auto" w:fill="E0E0E0"/>
          </w:tcPr>
          <w:p w14:paraId="3B0ED787" w14:textId="77777777" w:rsidR="00D80AAC" w:rsidRDefault="00000000">
            <w:pPr>
              <w:spacing w:before="60"/>
              <w:jc w:val="center"/>
              <w:rPr>
                <w:rFonts w:ascii="Arial" w:hAnsi="Arial" w:cs="Arial"/>
                <w:b/>
                <w:bCs/>
                <w:sz w:val="18"/>
              </w:rPr>
            </w:pPr>
            <w:r>
              <w:rPr>
                <w:rFonts w:ascii="Arial" w:hAnsi="Arial" w:cs="Arial"/>
                <w:b/>
                <w:bCs/>
                <w:sz w:val="18"/>
              </w:rPr>
              <w:t>Descriptions of the BusinessActivities</w:t>
            </w:r>
          </w:p>
        </w:tc>
      </w:tr>
      <w:tr w:rsidR="00D80AAC" w14:paraId="5B562FA8" w14:textId="77777777">
        <w:trPr>
          <w:tblHeader/>
        </w:trPr>
        <w:tc>
          <w:tcPr>
            <w:tcW w:w="7054" w:type="dxa"/>
            <w:tcBorders>
              <w:right w:val="double" w:sz="4" w:space="0" w:color="auto"/>
            </w:tcBorders>
            <w:shd w:val="clear" w:color="auto" w:fill="E0E0E0"/>
          </w:tcPr>
          <w:p w14:paraId="1AEBCA05" w14:textId="77777777" w:rsidR="00D80AAC" w:rsidRDefault="00000000">
            <w:pPr>
              <w:spacing w:before="60"/>
              <w:jc w:val="center"/>
              <w:rPr>
                <w:rFonts w:ascii="Arial" w:hAnsi="Arial" w:cs="Arial"/>
                <w:b/>
                <w:bCs/>
                <w:sz w:val="18"/>
                <w:lang w:eastAsia="zh-CN"/>
              </w:rPr>
            </w:pPr>
            <w:r>
              <w:rPr>
                <w:rFonts w:ascii="Arial" w:hAnsi="Arial" w:cs="Arial"/>
                <w:b/>
                <w:bCs/>
                <w:sz w:val="18"/>
              </w:rPr>
              <w:t>Business</w:t>
            </w:r>
            <w:r>
              <w:rPr>
                <w:rFonts w:ascii="Arial" w:hAnsi="Arial" w:cs="Arial" w:hint="eastAsia"/>
                <w:b/>
                <w:bCs/>
                <w:sz w:val="18"/>
              </w:rPr>
              <w:t xml:space="preserve"> Activities</w:t>
            </w:r>
          </w:p>
        </w:tc>
        <w:tc>
          <w:tcPr>
            <w:tcW w:w="2335" w:type="dxa"/>
            <w:tcBorders>
              <w:left w:val="double" w:sz="4" w:space="0" w:color="auto"/>
            </w:tcBorders>
            <w:shd w:val="clear" w:color="auto" w:fill="E0E0E0"/>
          </w:tcPr>
          <w:p w14:paraId="62B1D571" w14:textId="77777777" w:rsidR="00D80AAC" w:rsidRDefault="00000000">
            <w:pPr>
              <w:spacing w:before="60"/>
              <w:jc w:val="center"/>
              <w:rPr>
                <w:rFonts w:ascii="Arial" w:hAnsi="Arial" w:cs="Arial"/>
                <w:b/>
                <w:bCs/>
                <w:sz w:val="18"/>
              </w:rPr>
            </w:pPr>
            <w:r>
              <w:rPr>
                <w:rFonts w:ascii="Arial" w:hAnsi="Arial" w:cs="Arial"/>
                <w:b/>
                <w:bCs/>
                <w:sz w:val="18"/>
              </w:rPr>
              <w:t>Initiator</w:t>
            </w:r>
          </w:p>
        </w:tc>
      </w:tr>
      <w:tr w:rsidR="00D80AAC" w14:paraId="69680540" w14:textId="77777777">
        <w:tc>
          <w:tcPr>
            <w:tcW w:w="7054" w:type="dxa"/>
            <w:tcBorders>
              <w:right w:val="double" w:sz="4" w:space="0" w:color="auto"/>
            </w:tcBorders>
          </w:tcPr>
          <w:p w14:paraId="146F378B" w14:textId="77777777" w:rsidR="00D80AAC" w:rsidRDefault="00000000">
            <w:pPr>
              <w:spacing w:before="60"/>
              <w:rPr>
                <w:rFonts w:ascii="Arial" w:hAnsi="Arial" w:cs="Arial"/>
                <w:b/>
                <w:bCs/>
                <w:sz w:val="18"/>
                <w:u w:val="single"/>
                <w:lang w:eastAsia="zh-CN"/>
              </w:rPr>
            </w:pPr>
            <w:r>
              <w:rPr>
                <w:rFonts w:ascii="Arial" w:hAnsi="Arial" w:cs="Arial" w:hint="eastAsia"/>
                <w:b/>
                <w:bCs/>
                <w:sz w:val="18"/>
                <w:u w:val="single"/>
              </w:rPr>
              <w:t>Send Query Request:</w:t>
            </w:r>
            <w:r>
              <w:rPr>
                <w:rFonts w:ascii="Arial" w:hAnsi="Arial" w:cs="Arial"/>
                <w:bCs/>
                <w:sz w:val="18"/>
              </w:rPr>
              <w:t xml:space="preserve"> </w:t>
            </w:r>
            <w:r>
              <w:rPr>
                <w:rFonts w:ascii="Arial" w:hAnsi="Arial" w:cs="Arial" w:hint="eastAsia"/>
                <w:sz w:val="18"/>
                <w:lang w:eastAsia="zh-CN"/>
              </w:rPr>
              <w:t>FX</w:t>
            </w:r>
            <w:r>
              <w:rPr>
                <w:rFonts w:ascii="Arial" w:hAnsi="Arial" w:cs="Arial" w:hint="eastAsia"/>
                <w:sz w:val="18"/>
              </w:rPr>
              <w:t xml:space="preserve"> Trading Member sends a query request to </w:t>
            </w:r>
            <w:r>
              <w:rPr>
                <w:rFonts w:ascii="Arial" w:hAnsi="Arial" w:cs="Arial"/>
                <w:sz w:val="18"/>
              </w:rPr>
              <w:t>claim capture</w:t>
            </w:r>
            <w:r>
              <w:rPr>
                <w:rFonts w:ascii="Arial" w:hAnsi="Arial" w:cs="Arial" w:hint="eastAsia"/>
                <w:sz w:val="18"/>
              </w:rPr>
              <w:t xml:space="preserve"> reports for </w:t>
            </w:r>
            <w:r>
              <w:rPr>
                <w:rFonts w:ascii="Arial" w:hAnsi="Arial" w:cs="Arial" w:hint="eastAsia"/>
                <w:sz w:val="18"/>
                <w:lang w:eastAsia="zh-CN"/>
              </w:rPr>
              <w:t>a</w:t>
            </w:r>
            <w:r>
              <w:rPr>
                <w:rFonts w:ascii="Arial" w:hAnsi="Arial" w:cs="Arial" w:hint="eastAsia"/>
                <w:sz w:val="18"/>
              </w:rPr>
              <w:t xml:space="preserve"> trade or</w:t>
            </w:r>
            <w:r>
              <w:rPr>
                <w:rFonts w:ascii="Arial" w:hAnsi="Arial" w:cs="Arial" w:hint="eastAsia"/>
                <w:sz w:val="18"/>
                <w:lang w:eastAsia="zh-CN"/>
              </w:rPr>
              <w:t xml:space="preserve"> trades </w:t>
            </w:r>
            <w:r>
              <w:rPr>
                <w:rFonts w:ascii="Arial" w:hAnsi="Arial" w:cs="Arial"/>
                <w:sz w:val="18"/>
              </w:rPr>
              <w:t xml:space="preserve">for </w:t>
            </w:r>
            <w:r>
              <w:rPr>
                <w:rFonts w:ascii="Arial" w:hAnsi="Arial" w:cs="Arial" w:hint="eastAsia"/>
                <w:sz w:val="18"/>
              </w:rPr>
              <w:t xml:space="preserve">a period of time. </w:t>
            </w:r>
            <w:r>
              <w:rPr>
                <w:rFonts w:ascii="Arial" w:hAnsi="Arial" w:cs="Arial" w:hint="eastAsia"/>
                <w:b/>
                <w:bCs/>
                <w:sz w:val="18"/>
                <w:u w:val="single"/>
              </w:rPr>
              <w:t xml:space="preserve"> </w:t>
            </w:r>
          </w:p>
          <w:p w14:paraId="09B29E79" w14:textId="77777777" w:rsidR="00D80AAC" w:rsidRDefault="00D80AAC">
            <w:pPr>
              <w:spacing w:before="60"/>
              <w:rPr>
                <w:rFonts w:ascii="Arial" w:hAnsi="Arial" w:cs="Arial"/>
                <w:b/>
                <w:bCs/>
                <w:sz w:val="18"/>
                <w:u w:val="single"/>
                <w:lang w:eastAsia="zh-CN"/>
              </w:rPr>
            </w:pPr>
          </w:p>
        </w:tc>
        <w:tc>
          <w:tcPr>
            <w:tcW w:w="2335" w:type="dxa"/>
            <w:tcBorders>
              <w:left w:val="double" w:sz="4" w:space="0" w:color="auto"/>
            </w:tcBorders>
          </w:tcPr>
          <w:p w14:paraId="24764CAB" w14:textId="77777777" w:rsidR="00D80AAC" w:rsidRDefault="00000000">
            <w:pPr>
              <w:spacing w:before="60"/>
              <w:rPr>
                <w:rFonts w:ascii="Arial" w:hAnsi="Arial" w:cs="Arial"/>
                <w:b/>
                <w:bCs/>
                <w:sz w:val="18"/>
              </w:rPr>
            </w:pPr>
            <w:r>
              <w:rPr>
                <w:rFonts w:ascii="Arial" w:hAnsi="Arial" w:cs="Arial" w:hint="eastAsia"/>
                <w:b/>
                <w:bCs/>
                <w:sz w:val="18"/>
              </w:rPr>
              <w:t>FX Trading Member</w:t>
            </w:r>
          </w:p>
        </w:tc>
      </w:tr>
      <w:tr w:rsidR="00D80AAC" w14:paraId="12C89B40" w14:textId="77777777">
        <w:tc>
          <w:tcPr>
            <w:tcW w:w="7054" w:type="dxa"/>
            <w:tcBorders>
              <w:right w:val="double" w:sz="4" w:space="0" w:color="auto"/>
            </w:tcBorders>
          </w:tcPr>
          <w:p w14:paraId="569E4CE1" w14:textId="77777777" w:rsidR="00D80AAC" w:rsidRDefault="00000000">
            <w:pPr>
              <w:spacing w:before="60"/>
              <w:rPr>
                <w:rFonts w:ascii="Arial" w:hAnsi="Arial" w:cs="Arial"/>
                <w:b/>
                <w:bCs/>
                <w:sz w:val="18"/>
                <w:u w:val="single"/>
                <w:lang w:eastAsia="zh-CN"/>
              </w:rPr>
            </w:pPr>
            <w:r>
              <w:rPr>
                <w:rFonts w:ascii="Arial" w:hAnsi="Arial" w:cs="Arial" w:hint="eastAsia"/>
                <w:b/>
                <w:bCs/>
                <w:sz w:val="18"/>
                <w:u w:val="single"/>
                <w:lang w:eastAsia="zh-CN"/>
              </w:rPr>
              <w:t>Request</w:t>
            </w:r>
            <w:r>
              <w:rPr>
                <w:rFonts w:ascii="Arial" w:hAnsi="Arial" w:cs="Arial" w:hint="eastAsia"/>
                <w:b/>
                <w:bCs/>
                <w:sz w:val="18"/>
                <w:u w:val="single"/>
              </w:rPr>
              <w:t xml:space="preserve"> Received</w:t>
            </w:r>
            <w:r>
              <w:rPr>
                <w:rFonts w:ascii="Arial" w:hAnsi="Arial" w:cs="Arial"/>
                <w:b/>
                <w:bCs/>
                <w:sz w:val="18"/>
                <w:u w:val="single"/>
              </w:rPr>
              <w:t>:</w:t>
            </w:r>
            <w:r>
              <w:rPr>
                <w:rFonts w:ascii="Arial" w:hAnsi="Arial" w:cs="Arial"/>
                <w:sz w:val="18"/>
              </w:rPr>
              <w:t xml:space="preserve"> </w:t>
            </w:r>
            <w:r>
              <w:rPr>
                <w:rFonts w:ascii="Arial" w:hAnsi="Arial" w:cs="Arial" w:hint="eastAsia"/>
                <w:sz w:val="18"/>
                <w:lang w:eastAsia="zh-CN"/>
              </w:rPr>
              <w:t xml:space="preserve">The </w:t>
            </w:r>
            <w:r>
              <w:rPr>
                <w:rFonts w:ascii="Arial" w:hAnsi="Arial" w:cs="Arial" w:hint="eastAsia"/>
                <w:bCs/>
                <w:sz w:val="18"/>
                <w:lang w:eastAsia="zh-CN"/>
              </w:rPr>
              <w:t>trading system</w:t>
            </w:r>
            <w:r>
              <w:rPr>
                <w:rFonts w:ascii="Arial" w:hAnsi="Arial" w:cs="Arial" w:hint="eastAsia"/>
                <w:bCs/>
                <w:sz w:val="18"/>
              </w:rPr>
              <w:t xml:space="preserve"> receives the </w:t>
            </w:r>
            <w:r>
              <w:rPr>
                <w:rFonts w:ascii="Arial" w:hAnsi="Arial" w:cs="Arial" w:hint="eastAsia"/>
                <w:bCs/>
                <w:sz w:val="18"/>
                <w:lang w:eastAsia="zh-CN"/>
              </w:rPr>
              <w:t>request</w:t>
            </w:r>
            <w:r>
              <w:rPr>
                <w:rFonts w:ascii="Arial" w:hAnsi="Arial" w:cs="Arial" w:hint="eastAsia"/>
                <w:bCs/>
                <w:sz w:val="18"/>
              </w:rPr>
              <w:t xml:space="preserve"> delivered by </w:t>
            </w:r>
            <w:r>
              <w:rPr>
                <w:rFonts w:ascii="Arial" w:hAnsi="Arial" w:cs="Arial" w:hint="eastAsia"/>
                <w:bCs/>
                <w:sz w:val="18"/>
                <w:lang w:eastAsia="zh-CN"/>
              </w:rPr>
              <w:t xml:space="preserve">FX </w:t>
            </w:r>
            <w:r>
              <w:rPr>
                <w:rFonts w:ascii="Arial" w:hAnsi="Arial" w:cs="Arial" w:hint="eastAsia"/>
                <w:bCs/>
                <w:sz w:val="18"/>
              </w:rPr>
              <w:t>trading member.</w:t>
            </w:r>
          </w:p>
          <w:p w14:paraId="11F82B68" w14:textId="77777777" w:rsidR="00D80AAC" w:rsidRDefault="00D80AAC">
            <w:pPr>
              <w:spacing w:before="60"/>
              <w:rPr>
                <w:rFonts w:ascii="Arial" w:hAnsi="Arial" w:cs="Arial"/>
                <w:sz w:val="18"/>
              </w:rPr>
            </w:pPr>
          </w:p>
        </w:tc>
        <w:tc>
          <w:tcPr>
            <w:tcW w:w="2335" w:type="dxa"/>
            <w:tcBorders>
              <w:left w:val="double" w:sz="4" w:space="0" w:color="auto"/>
            </w:tcBorders>
          </w:tcPr>
          <w:p w14:paraId="78A5FC2F" w14:textId="77777777" w:rsidR="00D80AAC" w:rsidRDefault="00000000">
            <w:pPr>
              <w:spacing w:before="60"/>
              <w:rPr>
                <w:rFonts w:ascii="Arial" w:hAnsi="Arial" w:cs="Arial"/>
                <w:b/>
                <w:bCs/>
                <w:sz w:val="18"/>
                <w:lang w:eastAsia="zh-CN"/>
              </w:rPr>
            </w:pPr>
            <w:r>
              <w:rPr>
                <w:rFonts w:ascii="Arial" w:hAnsi="Arial" w:cs="Arial" w:hint="eastAsia"/>
                <w:b/>
                <w:bCs/>
                <w:sz w:val="18"/>
                <w:lang w:eastAsia="zh-CN"/>
              </w:rPr>
              <w:t>Trading System</w:t>
            </w:r>
          </w:p>
        </w:tc>
      </w:tr>
      <w:tr w:rsidR="00D80AAC" w14:paraId="3EA1F738" w14:textId="77777777">
        <w:tc>
          <w:tcPr>
            <w:tcW w:w="7054" w:type="dxa"/>
            <w:tcBorders>
              <w:right w:val="double" w:sz="4" w:space="0" w:color="auto"/>
            </w:tcBorders>
          </w:tcPr>
          <w:p w14:paraId="34F8A99D" w14:textId="77777777" w:rsidR="00D80AAC" w:rsidRDefault="00000000">
            <w:pPr>
              <w:spacing w:before="60"/>
              <w:rPr>
                <w:rFonts w:ascii="Arial" w:hAnsi="Arial" w:cs="Arial"/>
                <w:bCs/>
                <w:sz w:val="18"/>
                <w:lang w:eastAsia="zh-CN"/>
              </w:rPr>
            </w:pPr>
            <w:r>
              <w:rPr>
                <w:rFonts w:ascii="Arial" w:hAnsi="Arial" w:cs="Arial" w:hint="eastAsia"/>
                <w:b/>
                <w:bCs/>
                <w:sz w:val="18"/>
                <w:u w:val="single"/>
              </w:rPr>
              <w:t>Send  Trade Capture  Reports:</w:t>
            </w:r>
            <w:r>
              <w:rPr>
                <w:rFonts w:ascii="Arial" w:hAnsi="Arial" w:cs="Arial"/>
                <w:bCs/>
                <w:sz w:val="18"/>
              </w:rPr>
              <w:t xml:space="preserve"> </w:t>
            </w:r>
            <w:r>
              <w:rPr>
                <w:rFonts w:ascii="Arial" w:hAnsi="Arial" w:cs="Arial"/>
                <w:sz w:val="18"/>
              </w:rPr>
              <w:t xml:space="preserve">The </w:t>
            </w:r>
            <w:r>
              <w:rPr>
                <w:rFonts w:ascii="Arial" w:hAnsi="Arial" w:cs="Arial" w:hint="eastAsia"/>
                <w:sz w:val="18"/>
              </w:rPr>
              <w:t>Trading System will send a capture report to both sides</w:t>
            </w:r>
            <w:r>
              <w:rPr>
                <w:rFonts w:ascii="Arial" w:hAnsi="Arial" w:cs="Arial" w:hint="eastAsia"/>
                <w:sz w:val="18"/>
                <w:lang w:eastAsia="zh-CN"/>
              </w:rPr>
              <w:t xml:space="preserve"> of </w:t>
            </w:r>
            <w:r>
              <w:rPr>
                <w:rFonts w:ascii="Arial" w:hAnsi="Arial" w:cs="Arial"/>
                <w:sz w:val="18"/>
                <w:lang w:eastAsia="zh-CN"/>
              </w:rPr>
              <w:t>trad</w:t>
            </w:r>
            <w:r>
              <w:rPr>
                <w:rFonts w:ascii="Arial" w:hAnsi="Arial" w:cs="Arial" w:hint="eastAsia"/>
                <w:sz w:val="18"/>
                <w:lang w:eastAsia="zh-CN"/>
              </w:rPr>
              <w:t>e participants to notify their trades have been executed with validity.</w:t>
            </w:r>
          </w:p>
          <w:p w14:paraId="428FAAD3" w14:textId="77777777" w:rsidR="00D80AAC" w:rsidRDefault="00D80AAC">
            <w:pPr>
              <w:spacing w:before="60"/>
              <w:rPr>
                <w:rFonts w:ascii="Arial" w:hAnsi="Arial" w:cs="Arial"/>
                <w:b/>
                <w:bCs/>
                <w:sz w:val="18"/>
                <w:u w:val="single"/>
                <w:lang w:eastAsia="zh-CN"/>
              </w:rPr>
            </w:pPr>
          </w:p>
        </w:tc>
        <w:tc>
          <w:tcPr>
            <w:tcW w:w="2335" w:type="dxa"/>
            <w:tcBorders>
              <w:left w:val="double" w:sz="4" w:space="0" w:color="auto"/>
            </w:tcBorders>
          </w:tcPr>
          <w:p w14:paraId="1C9942BC" w14:textId="77777777" w:rsidR="00D80AAC" w:rsidRDefault="00000000">
            <w:pPr>
              <w:spacing w:before="60"/>
              <w:rPr>
                <w:rFonts w:ascii="Arial" w:hAnsi="Arial" w:cs="Arial"/>
                <w:b/>
                <w:bCs/>
                <w:sz w:val="18"/>
              </w:rPr>
            </w:pPr>
            <w:r>
              <w:rPr>
                <w:rFonts w:ascii="Arial" w:hAnsi="Arial" w:cs="Arial" w:hint="eastAsia"/>
                <w:b/>
                <w:bCs/>
                <w:sz w:val="18"/>
              </w:rPr>
              <w:t>Trading System</w:t>
            </w:r>
          </w:p>
        </w:tc>
      </w:tr>
      <w:tr w:rsidR="00D80AAC" w14:paraId="39C0635D" w14:textId="77777777">
        <w:tc>
          <w:tcPr>
            <w:tcW w:w="7054" w:type="dxa"/>
            <w:tcBorders>
              <w:right w:val="double" w:sz="4" w:space="0" w:color="auto"/>
            </w:tcBorders>
          </w:tcPr>
          <w:p w14:paraId="6695FFC6" w14:textId="77777777" w:rsidR="00D80AAC" w:rsidRDefault="00000000">
            <w:pPr>
              <w:spacing w:before="60"/>
              <w:rPr>
                <w:rFonts w:ascii="Arial" w:hAnsi="Arial" w:cs="Arial"/>
                <w:b/>
                <w:bCs/>
                <w:sz w:val="18"/>
                <w:u w:val="single"/>
                <w:lang w:eastAsia="zh-CN"/>
              </w:rPr>
            </w:pPr>
            <w:r>
              <w:rPr>
                <w:rFonts w:ascii="Arial" w:hAnsi="Arial" w:cs="Arial" w:hint="eastAsia"/>
                <w:b/>
                <w:bCs/>
                <w:sz w:val="18"/>
                <w:u w:val="single"/>
                <w:lang w:eastAsia="zh-CN"/>
              </w:rPr>
              <w:t>Reports</w:t>
            </w:r>
            <w:r>
              <w:rPr>
                <w:rFonts w:ascii="Arial" w:hAnsi="Arial" w:cs="Arial" w:hint="eastAsia"/>
                <w:b/>
                <w:bCs/>
                <w:sz w:val="18"/>
                <w:u w:val="single"/>
              </w:rPr>
              <w:t xml:space="preserve"> Received</w:t>
            </w:r>
            <w:r>
              <w:rPr>
                <w:rFonts w:ascii="Arial" w:hAnsi="Arial" w:cs="Arial"/>
                <w:b/>
                <w:bCs/>
                <w:sz w:val="18"/>
                <w:u w:val="single"/>
              </w:rPr>
              <w:t>:</w:t>
            </w:r>
            <w:r>
              <w:rPr>
                <w:rFonts w:ascii="Arial" w:hAnsi="Arial" w:cs="Arial"/>
                <w:sz w:val="18"/>
              </w:rPr>
              <w:t xml:space="preserve"> </w:t>
            </w:r>
            <w:r>
              <w:rPr>
                <w:rFonts w:ascii="Arial" w:hAnsi="Arial" w:cs="Arial" w:hint="eastAsia"/>
                <w:sz w:val="18"/>
                <w:lang w:eastAsia="zh-CN"/>
              </w:rPr>
              <w:t xml:space="preserve">FX </w:t>
            </w:r>
            <w:r>
              <w:rPr>
                <w:rFonts w:ascii="Arial" w:hAnsi="Arial" w:cs="Arial" w:hint="eastAsia"/>
                <w:bCs/>
                <w:sz w:val="18"/>
                <w:lang w:eastAsia="zh-CN"/>
              </w:rPr>
              <w:t>trading member</w:t>
            </w:r>
            <w:r>
              <w:rPr>
                <w:rFonts w:ascii="Arial" w:hAnsi="Arial" w:cs="Arial" w:hint="eastAsia"/>
                <w:bCs/>
                <w:sz w:val="18"/>
              </w:rPr>
              <w:t xml:space="preserve"> receives </w:t>
            </w:r>
            <w:r>
              <w:rPr>
                <w:rFonts w:ascii="Arial" w:hAnsi="Arial" w:cs="Arial" w:hint="eastAsia"/>
                <w:bCs/>
                <w:sz w:val="18"/>
                <w:lang w:eastAsia="zh-CN"/>
              </w:rPr>
              <w:t>reports</w:t>
            </w:r>
            <w:r>
              <w:rPr>
                <w:rFonts w:ascii="Arial" w:hAnsi="Arial" w:cs="Arial" w:hint="eastAsia"/>
                <w:bCs/>
                <w:sz w:val="18"/>
              </w:rPr>
              <w:t xml:space="preserve"> delivered by </w:t>
            </w:r>
            <w:r>
              <w:rPr>
                <w:rFonts w:ascii="Arial" w:hAnsi="Arial" w:cs="Arial" w:hint="eastAsia"/>
                <w:bCs/>
                <w:sz w:val="18"/>
                <w:lang w:eastAsia="zh-CN"/>
              </w:rPr>
              <w:t xml:space="preserve">FX </w:t>
            </w:r>
            <w:r>
              <w:rPr>
                <w:rFonts w:ascii="Arial" w:hAnsi="Arial" w:cs="Arial" w:hint="eastAsia"/>
                <w:bCs/>
                <w:sz w:val="18"/>
              </w:rPr>
              <w:t xml:space="preserve">trading </w:t>
            </w:r>
            <w:r>
              <w:rPr>
                <w:rFonts w:ascii="Arial" w:hAnsi="Arial" w:cs="Arial" w:hint="eastAsia"/>
                <w:bCs/>
                <w:sz w:val="18"/>
                <w:lang w:eastAsia="zh-CN"/>
              </w:rPr>
              <w:t>system</w:t>
            </w:r>
            <w:r>
              <w:rPr>
                <w:rFonts w:ascii="Arial" w:hAnsi="Arial" w:cs="Arial" w:hint="eastAsia"/>
                <w:bCs/>
                <w:sz w:val="18"/>
              </w:rPr>
              <w:t>.</w:t>
            </w:r>
          </w:p>
          <w:p w14:paraId="2382465E" w14:textId="77777777" w:rsidR="00D80AAC" w:rsidRDefault="00D80AAC">
            <w:pPr>
              <w:spacing w:before="60"/>
              <w:rPr>
                <w:rFonts w:ascii="Arial" w:hAnsi="Arial" w:cs="Arial"/>
                <w:sz w:val="18"/>
              </w:rPr>
            </w:pPr>
          </w:p>
        </w:tc>
        <w:tc>
          <w:tcPr>
            <w:tcW w:w="2335" w:type="dxa"/>
            <w:tcBorders>
              <w:left w:val="double" w:sz="4" w:space="0" w:color="auto"/>
            </w:tcBorders>
          </w:tcPr>
          <w:p w14:paraId="57D24C27" w14:textId="77777777" w:rsidR="00D80AAC" w:rsidRDefault="00000000">
            <w:pPr>
              <w:spacing w:before="60"/>
              <w:rPr>
                <w:rFonts w:ascii="Arial" w:hAnsi="Arial" w:cs="Arial"/>
                <w:b/>
                <w:bCs/>
                <w:sz w:val="18"/>
                <w:lang w:eastAsia="zh-CN"/>
              </w:rPr>
            </w:pPr>
            <w:r>
              <w:rPr>
                <w:rFonts w:ascii="Arial" w:hAnsi="Arial" w:cs="Arial" w:hint="eastAsia"/>
                <w:b/>
                <w:bCs/>
                <w:sz w:val="18"/>
              </w:rPr>
              <w:t>FX Trading Member</w:t>
            </w:r>
          </w:p>
        </w:tc>
      </w:tr>
      <w:tr w:rsidR="00D80AAC" w14:paraId="7806907E" w14:textId="77777777">
        <w:tc>
          <w:tcPr>
            <w:tcW w:w="7054" w:type="dxa"/>
            <w:tcBorders>
              <w:right w:val="double" w:sz="4" w:space="0" w:color="auto"/>
            </w:tcBorders>
          </w:tcPr>
          <w:p w14:paraId="24B0AF8B" w14:textId="77777777" w:rsidR="00D80AAC" w:rsidRDefault="00000000">
            <w:pPr>
              <w:spacing w:before="60"/>
              <w:rPr>
                <w:rFonts w:ascii="Arial" w:hAnsi="Arial" w:cs="Arial"/>
                <w:bCs/>
                <w:sz w:val="18"/>
                <w:lang w:eastAsia="zh-CN"/>
              </w:rPr>
            </w:pPr>
            <w:r>
              <w:rPr>
                <w:rFonts w:ascii="Arial" w:hAnsi="Arial" w:cs="Arial" w:hint="eastAsia"/>
                <w:b/>
                <w:bCs/>
                <w:sz w:val="18"/>
                <w:u w:val="single"/>
              </w:rPr>
              <w:t>Send</w:t>
            </w:r>
            <w:r>
              <w:rPr>
                <w:rFonts w:ascii="Arial" w:hAnsi="Arial" w:cs="Arial" w:hint="eastAsia"/>
                <w:b/>
                <w:bCs/>
                <w:sz w:val="18"/>
                <w:u w:val="single"/>
                <w:lang w:eastAsia="zh-CN"/>
              </w:rPr>
              <w:t xml:space="preserve"> </w:t>
            </w:r>
            <w:r>
              <w:rPr>
                <w:rFonts w:ascii="Arial" w:hAnsi="Arial" w:cs="Arial" w:hint="eastAsia"/>
                <w:b/>
                <w:bCs/>
                <w:sz w:val="18"/>
                <w:u w:val="single"/>
              </w:rPr>
              <w:t>Capture</w:t>
            </w:r>
            <w:r>
              <w:rPr>
                <w:rFonts w:ascii="Arial" w:hAnsi="Arial" w:cs="Arial" w:hint="eastAsia"/>
                <w:b/>
                <w:bCs/>
                <w:sz w:val="18"/>
                <w:u w:val="single"/>
                <w:lang w:eastAsia="zh-CN"/>
              </w:rPr>
              <w:t xml:space="preserve"> </w:t>
            </w:r>
            <w:r>
              <w:rPr>
                <w:rFonts w:ascii="Arial" w:hAnsi="Arial" w:cs="Arial" w:hint="eastAsia"/>
                <w:b/>
                <w:bCs/>
                <w:sz w:val="18"/>
                <w:u w:val="single"/>
              </w:rPr>
              <w:t>Ack:</w:t>
            </w:r>
            <w:r>
              <w:rPr>
                <w:rFonts w:ascii="Arial" w:hAnsi="Arial" w:cs="Arial" w:hint="eastAsia"/>
                <w:bCs/>
                <w:sz w:val="18"/>
              </w:rPr>
              <w:t xml:space="preserve"> A capture report acknowledgement will immediately </w:t>
            </w:r>
            <w:r>
              <w:rPr>
                <w:rFonts w:ascii="Arial" w:hAnsi="Arial" w:cs="Arial"/>
                <w:bCs/>
                <w:sz w:val="18"/>
              </w:rPr>
              <w:t xml:space="preserve">be </w:t>
            </w:r>
            <w:r>
              <w:rPr>
                <w:rFonts w:ascii="Arial" w:hAnsi="Arial" w:cs="Arial" w:hint="eastAsia"/>
                <w:bCs/>
                <w:sz w:val="18"/>
              </w:rPr>
              <w:t xml:space="preserve">sent by </w:t>
            </w:r>
            <w:r>
              <w:rPr>
                <w:rFonts w:ascii="Arial" w:hAnsi="Arial" w:cs="Arial" w:hint="eastAsia"/>
                <w:bCs/>
                <w:sz w:val="18"/>
                <w:lang w:eastAsia="zh-CN"/>
              </w:rPr>
              <w:t>FX</w:t>
            </w:r>
            <w:r>
              <w:rPr>
                <w:rFonts w:ascii="Arial" w:hAnsi="Arial" w:cs="Arial"/>
                <w:bCs/>
                <w:sz w:val="18"/>
              </w:rPr>
              <w:t xml:space="preserve"> </w:t>
            </w:r>
            <w:r>
              <w:rPr>
                <w:rFonts w:ascii="Arial" w:hAnsi="Arial" w:cs="Arial" w:hint="eastAsia"/>
                <w:bCs/>
                <w:sz w:val="18"/>
              </w:rPr>
              <w:t xml:space="preserve">Trading Member to inform </w:t>
            </w:r>
            <w:r>
              <w:rPr>
                <w:rFonts w:ascii="Arial" w:hAnsi="Arial" w:cs="Arial"/>
                <w:bCs/>
                <w:sz w:val="18"/>
              </w:rPr>
              <w:t xml:space="preserve">the </w:t>
            </w:r>
            <w:r>
              <w:rPr>
                <w:rFonts w:ascii="Arial" w:hAnsi="Arial" w:cs="Arial" w:hint="eastAsia"/>
                <w:bCs/>
                <w:sz w:val="18"/>
              </w:rPr>
              <w:t xml:space="preserve">Trading System </w:t>
            </w:r>
            <w:r>
              <w:rPr>
                <w:rFonts w:ascii="Arial" w:hAnsi="Arial" w:cs="Arial"/>
                <w:bCs/>
                <w:sz w:val="18"/>
              </w:rPr>
              <w:t xml:space="preserve">that </w:t>
            </w:r>
            <w:r>
              <w:rPr>
                <w:rFonts w:ascii="Arial" w:hAnsi="Arial" w:cs="Arial" w:hint="eastAsia"/>
                <w:bCs/>
                <w:sz w:val="18"/>
              </w:rPr>
              <w:t xml:space="preserve">a capture report </w:t>
            </w:r>
            <w:r>
              <w:rPr>
                <w:rFonts w:ascii="Arial" w:hAnsi="Arial" w:cs="Arial"/>
                <w:bCs/>
                <w:sz w:val="18"/>
              </w:rPr>
              <w:t>has been</w:t>
            </w:r>
            <w:r>
              <w:rPr>
                <w:rFonts w:ascii="Arial" w:hAnsi="Arial" w:cs="Arial" w:hint="eastAsia"/>
                <w:bCs/>
                <w:sz w:val="18"/>
              </w:rPr>
              <w:t xml:space="preserve"> received.  For </w:t>
            </w:r>
            <w:r>
              <w:rPr>
                <w:rFonts w:ascii="Arial" w:hAnsi="Arial" w:cs="Arial"/>
                <w:bCs/>
                <w:sz w:val="18"/>
              </w:rPr>
              <w:t>each</w:t>
            </w:r>
            <w:r>
              <w:rPr>
                <w:rFonts w:ascii="Arial" w:hAnsi="Arial" w:cs="Arial" w:hint="eastAsia"/>
                <w:bCs/>
                <w:sz w:val="18"/>
              </w:rPr>
              <w:t xml:space="preserve"> capture report, there will be </w:t>
            </w:r>
            <w:r>
              <w:rPr>
                <w:rFonts w:ascii="Arial" w:hAnsi="Arial" w:cs="Arial"/>
                <w:bCs/>
                <w:sz w:val="18"/>
              </w:rPr>
              <w:t>one</w:t>
            </w:r>
            <w:r>
              <w:rPr>
                <w:rFonts w:ascii="Arial" w:hAnsi="Arial" w:cs="Arial" w:hint="eastAsia"/>
                <w:bCs/>
                <w:sz w:val="18"/>
              </w:rPr>
              <w:t xml:space="preserve"> report ack.</w:t>
            </w:r>
          </w:p>
          <w:p w14:paraId="294B2949" w14:textId="77777777" w:rsidR="00D80AAC" w:rsidRDefault="00D80AAC">
            <w:pPr>
              <w:spacing w:before="60"/>
              <w:rPr>
                <w:rFonts w:ascii="Arial" w:hAnsi="Arial" w:cs="Arial"/>
                <w:b/>
                <w:bCs/>
                <w:sz w:val="18"/>
                <w:u w:val="single"/>
                <w:lang w:eastAsia="zh-CN"/>
              </w:rPr>
            </w:pPr>
          </w:p>
        </w:tc>
        <w:tc>
          <w:tcPr>
            <w:tcW w:w="2335" w:type="dxa"/>
            <w:tcBorders>
              <w:left w:val="double" w:sz="4" w:space="0" w:color="auto"/>
            </w:tcBorders>
          </w:tcPr>
          <w:p w14:paraId="437B9B6E" w14:textId="77777777" w:rsidR="00D80AAC" w:rsidRDefault="00000000">
            <w:pPr>
              <w:spacing w:before="60"/>
              <w:rPr>
                <w:rFonts w:ascii="Arial" w:hAnsi="Arial" w:cs="Arial"/>
                <w:b/>
                <w:bCs/>
                <w:sz w:val="18"/>
              </w:rPr>
            </w:pPr>
            <w:r>
              <w:rPr>
                <w:rFonts w:ascii="Arial" w:hAnsi="Arial" w:cs="Arial" w:hint="eastAsia"/>
                <w:b/>
                <w:bCs/>
                <w:sz w:val="18"/>
              </w:rPr>
              <w:t>FX Trading Member</w:t>
            </w:r>
          </w:p>
        </w:tc>
      </w:tr>
      <w:tr w:rsidR="00D80AAC" w14:paraId="6C31C1F4" w14:textId="77777777">
        <w:tc>
          <w:tcPr>
            <w:tcW w:w="7054" w:type="dxa"/>
            <w:tcBorders>
              <w:right w:val="double" w:sz="4" w:space="0" w:color="auto"/>
            </w:tcBorders>
          </w:tcPr>
          <w:p w14:paraId="2EE22131" w14:textId="77777777" w:rsidR="00D80AAC" w:rsidRDefault="00000000">
            <w:pPr>
              <w:spacing w:before="60"/>
              <w:rPr>
                <w:rFonts w:ascii="Arial" w:hAnsi="Arial" w:cs="Arial"/>
                <w:b/>
                <w:bCs/>
                <w:sz w:val="18"/>
                <w:u w:val="single"/>
                <w:lang w:eastAsia="zh-CN"/>
              </w:rPr>
            </w:pPr>
            <w:r>
              <w:rPr>
                <w:rFonts w:ascii="Arial" w:hAnsi="Arial" w:cs="Arial" w:hint="eastAsia"/>
                <w:b/>
                <w:bCs/>
                <w:sz w:val="18"/>
                <w:u w:val="single"/>
              </w:rPr>
              <w:t>Ack Received</w:t>
            </w:r>
            <w:r>
              <w:rPr>
                <w:rFonts w:ascii="Arial" w:hAnsi="Arial" w:cs="Arial"/>
                <w:b/>
                <w:bCs/>
                <w:sz w:val="18"/>
                <w:u w:val="single"/>
              </w:rPr>
              <w:t>:</w:t>
            </w:r>
            <w:r>
              <w:rPr>
                <w:rFonts w:ascii="Arial" w:hAnsi="Arial" w:cs="Arial"/>
                <w:sz w:val="18"/>
              </w:rPr>
              <w:t xml:space="preserve"> </w:t>
            </w:r>
            <w:r>
              <w:rPr>
                <w:rFonts w:ascii="Arial" w:hAnsi="Arial" w:cs="Arial" w:hint="eastAsia"/>
                <w:sz w:val="18"/>
                <w:lang w:eastAsia="zh-CN"/>
              </w:rPr>
              <w:t xml:space="preserve">The </w:t>
            </w:r>
            <w:r>
              <w:rPr>
                <w:rFonts w:ascii="Arial" w:hAnsi="Arial" w:cs="Arial" w:hint="eastAsia"/>
                <w:bCs/>
                <w:sz w:val="18"/>
                <w:lang w:eastAsia="zh-CN"/>
              </w:rPr>
              <w:t>trading system</w:t>
            </w:r>
            <w:r>
              <w:rPr>
                <w:rFonts w:ascii="Arial" w:hAnsi="Arial" w:cs="Arial" w:hint="eastAsia"/>
                <w:bCs/>
                <w:sz w:val="18"/>
              </w:rPr>
              <w:t xml:space="preserve"> receives the acknowledgement delivered by </w:t>
            </w:r>
            <w:r>
              <w:rPr>
                <w:rFonts w:ascii="Arial" w:hAnsi="Arial" w:cs="Arial" w:hint="eastAsia"/>
                <w:bCs/>
                <w:sz w:val="18"/>
                <w:lang w:eastAsia="zh-CN"/>
              </w:rPr>
              <w:t xml:space="preserve">FX </w:t>
            </w:r>
            <w:r>
              <w:rPr>
                <w:rFonts w:ascii="Arial" w:hAnsi="Arial" w:cs="Arial" w:hint="eastAsia"/>
                <w:bCs/>
                <w:sz w:val="18"/>
              </w:rPr>
              <w:t>trading member.</w:t>
            </w:r>
          </w:p>
          <w:p w14:paraId="3420328A" w14:textId="77777777" w:rsidR="00D80AAC" w:rsidRDefault="00D80AAC">
            <w:pPr>
              <w:spacing w:before="60"/>
              <w:rPr>
                <w:rFonts w:ascii="Arial" w:hAnsi="Arial" w:cs="Arial"/>
                <w:sz w:val="18"/>
              </w:rPr>
            </w:pPr>
          </w:p>
        </w:tc>
        <w:tc>
          <w:tcPr>
            <w:tcW w:w="2335" w:type="dxa"/>
            <w:tcBorders>
              <w:left w:val="double" w:sz="4" w:space="0" w:color="auto"/>
            </w:tcBorders>
          </w:tcPr>
          <w:p w14:paraId="523F9486" w14:textId="77777777" w:rsidR="00D80AAC" w:rsidRDefault="00000000">
            <w:pPr>
              <w:spacing w:before="60"/>
              <w:rPr>
                <w:rFonts w:ascii="Arial" w:hAnsi="Arial" w:cs="Arial"/>
                <w:b/>
                <w:bCs/>
                <w:sz w:val="18"/>
                <w:lang w:eastAsia="zh-CN"/>
              </w:rPr>
            </w:pPr>
            <w:r>
              <w:rPr>
                <w:rFonts w:ascii="Arial" w:hAnsi="Arial" w:cs="Arial" w:hint="eastAsia"/>
                <w:b/>
                <w:bCs/>
                <w:sz w:val="18"/>
                <w:lang w:eastAsia="zh-CN"/>
              </w:rPr>
              <w:t>Trading System</w:t>
            </w:r>
          </w:p>
        </w:tc>
      </w:tr>
    </w:tbl>
    <w:p w14:paraId="4BEA8F59" w14:textId="77777777" w:rsidR="00D80AAC" w:rsidRDefault="00D80AAC"/>
    <w:p w14:paraId="008A1DC8" w14:textId="77777777" w:rsidR="00D80AAC" w:rsidRDefault="00000000">
      <w:pPr>
        <w:rPr>
          <w:rFonts w:ascii="Arial" w:hAnsi="Arial"/>
          <w:sz w:val="32"/>
        </w:rPr>
      </w:pPr>
      <w:r>
        <w:br w:type="page"/>
      </w:r>
    </w:p>
    <w:p w14:paraId="4DA529F8" w14:textId="77777777" w:rsidR="00D80AAC" w:rsidRDefault="00000000">
      <w:pPr>
        <w:pStyle w:val="Heading1"/>
      </w:pPr>
      <w:bookmarkStart w:id="33" w:name="_Toc190954137"/>
      <w:r>
        <w:lastRenderedPageBreak/>
        <w:t>BusinessTransactions</w:t>
      </w:r>
      <w:bookmarkEnd w:id="33"/>
    </w:p>
    <w:p w14:paraId="5447DE4B" w14:textId="77777777" w:rsidR="00D80AAC" w:rsidRDefault="00000000">
      <w:pPr>
        <w:jc w:val="both"/>
        <w:rPr>
          <w:rFonts w:ascii="Arial" w:hAnsi="Arial" w:cs="Arial"/>
          <w:sz w:val="18"/>
        </w:rPr>
      </w:pPr>
      <w:bookmarkStart w:id="34" w:name="_Toc450819670"/>
      <w:bookmarkStart w:id="35" w:name="_Toc449841187"/>
      <w:bookmarkStart w:id="36" w:name="_Toc447529651"/>
      <w:bookmarkStart w:id="37" w:name="_Toc449841430"/>
      <w:bookmarkStart w:id="38" w:name="_Toc450974818"/>
      <w:bookmarkStart w:id="39" w:name="_Toc447531267"/>
      <w:bookmarkStart w:id="40" w:name="_Toc450979706"/>
      <w:bookmarkStart w:id="41" w:name="_Toc447530826"/>
      <w:bookmarkStart w:id="42" w:name="_Toc450980147"/>
      <w:bookmarkStart w:id="43" w:name="_Toc451158661"/>
      <w:r>
        <w:rPr>
          <w:rFonts w:ascii="Arial" w:hAnsi="Arial" w:cs="Arial"/>
          <w:sz w:val="18"/>
        </w:rPr>
        <w:t>This section describes the message flows based on the activity diagrams documented above. It shows the typical exchanges of information in the context of a BusinessTransaction.</w:t>
      </w:r>
    </w:p>
    <w:p w14:paraId="6427C853" w14:textId="77777777" w:rsidR="00D80AAC" w:rsidRDefault="00000000">
      <w:pPr>
        <w:pStyle w:val="Heading2"/>
        <w:rPr>
          <w:lang w:eastAsia="zh-CN"/>
        </w:rPr>
      </w:pPr>
      <w:bookmarkStart w:id="44" w:name="_Toc190954138"/>
      <w:r>
        <w:rPr>
          <w:rFonts w:hint="eastAsia"/>
          <w:lang w:eastAsia="zh-CN"/>
        </w:rPr>
        <w:t>Trade Capture &amp;</w:t>
      </w:r>
      <w:r>
        <w:rPr>
          <w:lang w:eastAsia="zh-CN"/>
        </w:rPr>
        <w:t>Validations</w:t>
      </w:r>
      <w:bookmarkEnd w:id="44"/>
    </w:p>
    <w:p w14:paraId="653CF343" w14:textId="77777777" w:rsidR="00D80AAC" w:rsidRDefault="00000000">
      <w:pPr>
        <w:pStyle w:val="Heading3"/>
        <w:ind w:left="720" w:hanging="720"/>
        <w:rPr>
          <w:lang w:eastAsia="zh-CN"/>
        </w:rPr>
      </w:pPr>
      <w:bookmarkStart w:id="45" w:name="_Toc190954139"/>
      <w:r>
        <w:rPr>
          <w:rFonts w:hint="eastAsia"/>
        </w:rPr>
        <w:t>Trade</w:t>
      </w:r>
      <w:r>
        <w:rPr>
          <w:rFonts w:hint="eastAsia"/>
          <w:lang w:eastAsia="zh-CN"/>
        </w:rPr>
        <w:t xml:space="preserve"> Capture Report as Notification</w:t>
      </w:r>
      <w:bookmarkEnd w:id="45"/>
    </w:p>
    <w:p w14:paraId="6E4D4CBF" w14:textId="77777777" w:rsidR="00D80AAC" w:rsidRDefault="00000000">
      <w:pPr>
        <w:rPr>
          <w:rFonts w:ascii="Arial" w:hAnsi="Arial" w:cs="Arial"/>
          <w:sz w:val="18"/>
          <w:lang w:eastAsia="zh-CN"/>
        </w:rPr>
      </w:pPr>
      <w:r>
        <w:rPr>
          <w:rFonts w:ascii="Arial" w:hAnsi="Arial" w:cs="Arial" w:hint="eastAsia"/>
          <w:sz w:val="18"/>
          <w:lang w:eastAsia="zh-CN"/>
        </w:rPr>
        <w:t xml:space="preserve">The Trading System </w:t>
      </w:r>
      <w:r>
        <w:rPr>
          <w:rFonts w:ascii="Arial" w:hAnsi="Arial" w:cs="Arial"/>
          <w:sz w:val="18"/>
          <w:lang w:eastAsia="zh-CN"/>
        </w:rPr>
        <w:t>acquires a trade right after the trade is executed.</w:t>
      </w:r>
      <w:r>
        <w:rPr>
          <w:rFonts w:ascii="Arial" w:hAnsi="Arial" w:cs="Arial" w:hint="eastAsia"/>
          <w:sz w:val="18"/>
          <w:lang w:eastAsia="zh-CN"/>
        </w:rPr>
        <w:t xml:space="preserve"> FX Trading System </w:t>
      </w:r>
      <w:r>
        <w:rPr>
          <w:rFonts w:ascii="Arial" w:hAnsi="Arial" w:cs="Arial"/>
          <w:sz w:val="18"/>
          <w:lang w:eastAsia="zh-CN"/>
        </w:rPr>
        <w:t>validates</w:t>
      </w:r>
      <w:r>
        <w:rPr>
          <w:rFonts w:ascii="Arial" w:hAnsi="Arial" w:cs="Arial" w:hint="eastAsia"/>
          <w:sz w:val="18"/>
          <w:lang w:eastAsia="zh-CN"/>
        </w:rPr>
        <w:t xml:space="preserve"> the legality of the trade. The Trading System directly sends trade capture reports to both </w:t>
      </w:r>
      <w:r>
        <w:rPr>
          <w:rFonts w:ascii="Arial" w:hAnsi="Arial" w:cs="Arial"/>
          <w:sz w:val="18"/>
          <w:lang w:eastAsia="zh-CN"/>
        </w:rPr>
        <w:t>sides</w:t>
      </w:r>
      <w:r>
        <w:rPr>
          <w:rFonts w:ascii="Arial" w:hAnsi="Arial" w:cs="Arial" w:hint="eastAsia"/>
          <w:sz w:val="18"/>
          <w:lang w:eastAsia="zh-CN"/>
        </w:rPr>
        <w:t xml:space="preserve"> of trade participants. Upon receipt of the report, FX Trading Member will send an acknowledgement message to the Trading System.</w:t>
      </w:r>
    </w:p>
    <w:p w14:paraId="26861B72" w14:textId="77777777" w:rsidR="00D80AAC" w:rsidRDefault="00D80AAC">
      <w:pPr>
        <w:rPr>
          <w:rFonts w:ascii="Arial" w:hAnsi="Arial" w:cs="Arial"/>
          <w:sz w:val="18"/>
          <w:lang w:eastAsia="zh-CN"/>
        </w:rPr>
      </w:pPr>
    </w:p>
    <w:p w14:paraId="01D7B929" w14:textId="77777777" w:rsidR="00D80AAC" w:rsidRDefault="00786EB2">
      <w:pPr>
        <w:rPr>
          <w:lang w:eastAsia="zh-CN"/>
        </w:rPr>
      </w:pPr>
      <w:r>
        <w:pict w14:anchorId="52C99182">
          <v:shape id="_x0000_i1028" type="#_x0000_t75" style="width:487.5pt;height:182.25pt">
            <v:imagedata r:id="rId27" o:title=""/>
          </v:shape>
        </w:pict>
      </w:r>
    </w:p>
    <w:p w14:paraId="4BE71E14" w14:textId="77777777" w:rsidR="00D80AAC" w:rsidRDefault="00D80AAC">
      <w:pPr>
        <w:rPr>
          <w:lang w:eastAsia="zh-CN"/>
        </w:rPr>
      </w:pPr>
    </w:p>
    <w:p w14:paraId="7C79CA58" w14:textId="77777777" w:rsidR="00D80AAC" w:rsidRDefault="00000000">
      <w:pPr>
        <w:spacing w:before="0"/>
        <w:rPr>
          <w:rFonts w:ascii="Arial" w:hAnsi="Arial"/>
          <w:b/>
          <w:color w:val="548DD4" w:themeColor="text2" w:themeTint="99"/>
          <w:sz w:val="26"/>
          <w:lang w:eastAsia="zh-CN"/>
        </w:rPr>
      </w:pPr>
      <w:bookmarkStart w:id="46" w:name="_Toc259630496"/>
      <w:bookmarkStart w:id="47" w:name="_Toc373486623"/>
      <w:bookmarkStart w:id="48" w:name="_Toc373227232"/>
      <w:r>
        <w:rPr>
          <w:color w:val="548DD4" w:themeColor="text2" w:themeTint="99"/>
          <w:lang w:eastAsia="zh-CN"/>
        </w:rPr>
        <w:br w:type="page"/>
      </w:r>
    </w:p>
    <w:p w14:paraId="67548415" w14:textId="77777777" w:rsidR="00D80AAC" w:rsidRDefault="00000000">
      <w:pPr>
        <w:pStyle w:val="Heading3"/>
        <w:widowControl w:val="0"/>
        <w:ind w:left="720" w:hanging="720"/>
        <w:rPr>
          <w:lang w:eastAsia="zh-CN"/>
        </w:rPr>
      </w:pPr>
      <w:bookmarkStart w:id="49" w:name="_Toc190954140"/>
      <w:r>
        <w:rPr>
          <w:rFonts w:hint="eastAsia"/>
          <w:lang w:eastAsia="zh-CN"/>
        </w:rPr>
        <w:lastRenderedPageBreak/>
        <w:t xml:space="preserve">Request </w:t>
      </w:r>
      <w:r>
        <w:rPr>
          <w:rFonts w:hint="eastAsia"/>
        </w:rPr>
        <w:t>Trade</w:t>
      </w:r>
      <w:r>
        <w:rPr>
          <w:rFonts w:hint="eastAsia"/>
          <w:lang w:eastAsia="zh-CN"/>
        </w:rPr>
        <w:t xml:space="preserve"> Capture Report</w:t>
      </w:r>
      <w:bookmarkEnd w:id="49"/>
    </w:p>
    <w:p w14:paraId="305C0C0C" w14:textId="77777777" w:rsidR="00D80AAC" w:rsidRDefault="00000000">
      <w:pPr>
        <w:rPr>
          <w:rFonts w:ascii="Arial" w:hAnsi="Arial" w:cs="Arial"/>
          <w:sz w:val="18"/>
          <w:lang w:eastAsia="zh-CN"/>
        </w:rPr>
      </w:pPr>
      <w:r>
        <w:rPr>
          <w:rFonts w:ascii="Arial" w:hAnsi="Arial" w:cs="Arial" w:hint="eastAsia"/>
          <w:sz w:val="18"/>
          <w:lang w:eastAsia="zh-CN"/>
        </w:rPr>
        <w:t xml:space="preserve">FX Trading Member sends a capture </w:t>
      </w:r>
      <w:r>
        <w:rPr>
          <w:rFonts w:ascii="Arial" w:hAnsi="Arial" w:cs="Arial"/>
          <w:sz w:val="18"/>
          <w:lang w:eastAsia="zh-CN"/>
        </w:rPr>
        <w:t>request</w:t>
      </w:r>
      <w:r>
        <w:rPr>
          <w:rFonts w:ascii="Arial" w:hAnsi="Arial" w:cs="Arial" w:hint="eastAsia"/>
          <w:sz w:val="18"/>
          <w:lang w:eastAsia="zh-CN"/>
        </w:rPr>
        <w:t xml:space="preserve"> to </w:t>
      </w:r>
      <w:r>
        <w:rPr>
          <w:rFonts w:ascii="Arial" w:hAnsi="Arial" w:cs="Arial"/>
          <w:sz w:val="18"/>
          <w:lang w:eastAsia="zh-CN"/>
        </w:rPr>
        <w:t xml:space="preserve">the </w:t>
      </w:r>
      <w:r>
        <w:rPr>
          <w:rFonts w:ascii="Arial" w:hAnsi="Arial" w:cs="Arial" w:hint="eastAsia"/>
          <w:sz w:val="18"/>
          <w:lang w:eastAsia="zh-CN"/>
        </w:rPr>
        <w:t xml:space="preserve">Trading System to request a trade capture report. Once </w:t>
      </w:r>
      <w:r>
        <w:rPr>
          <w:rFonts w:ascii="Arial" w:hAnsi="Arial" w:cs="Arial"/>
          <w:sz w:val="18"/>
          <w:lang w:eastAsia="zh-CN"/>
        </w:rPr>
        <w:t xml:space="preserve">the </w:t>
      </w:r>
      <w:r>
        <w:rPr>
          <w:rFonts w:ascii="Arial" w:hAnsi="Arial" w:cs="Arial" w:hint="eastAsia"/>
          <w:sz w:val="18"/>
          <w:lang w:eastAsia="zh-CN"/>
        </w:rPr>
        <w:t xml:space="preserve">Trading System receives the request, it will send one or a number of </w:t>
      </w:r>
      <w:r>
        <w:rPr>
          <w:rFonts w:ascii="Arial" w:hAnsi="Arial" w:cs="Arial"/>
          <w:sz w:val="18"/>
          <w:lang w:eastAsia="zh-CN"/>
        </w:rPr>
        <w:t>t</w:t>
      </w:r>
      <w:r>
        <w:rPr>
          <w:rFonts w:ascii="Arial" w:hAnsi="Arial" w:cs="Arial" w:hint="eastAsia"/>
          <w:sz w:val="18"/>
          <w:lang w:eastAsia="zh-CN"/>
        </w:rPr>
        <w:t xml:space="preserve">rade </w:t>
      </w:r>
      <w:r>
        <w:rPr>
          <w:rFonts w:ascii="Arial" w:hAnsi="Arial" w:cs="Arial"/>
          <w:sz w:val="18"/>
          <w:lang w:eastAsia="zh-CN"/>
        </w:rPr>
        <w:t>c</w:t>
      </w:r>
      <w:r>
        <w:rPr>
          <w:rFonts w:ascii="Arial" w:hAnsi="Arial" w:cs="Arial" w:hint="eastAsia"/>
          <w:sz w:val="18"/>
          <w:lang w:eastAsia="zh-CN"/>
        </w:rPr>
        <w:t xml:space="preserve">apture </w:t>
      </w:r>
      <w:r>
        <w:rPr>
          <w:rFonts w:ascii="Arial" w:hAnsi="Arial" w:cs="Arial"/>
          <w:sz w:val="18"/>
          <w:lang w:eastAsia="zh-CN"/>
        </w:rPr>
        <w:t>r</w:t>
      </w:r>
      <w:r>
        <w:rPr>
          <w:rFonts w:ascii="Arial" w:hAnsi="Arial" w:cs="Arial" w:hint="eastAsia"/>
          <w:sz w:val="18"/>
          <w:lang w:eastAsia="zh-CN"/>
        </w:rPr>
        <w:t>eport</w:t>
      </w:r>
      <w:r>
        <w:rPr>
          <w:rFonts w:ascii="Arial" w:hAnsi="Arial" w:cs="Arial"/>
          <w:sz w:val="18"/>
          <w:lang w:eastAsia="zh-CN"/>
        </w:rPr>
        <w:t>s</w:t>
      </w:r>
      <w:r>
        <w:rPr>
          <w:rFonts w:ascii="Arial" w:hAnsi="Arial" w:cs="Arial" w:hint="eastAsia"/>
          <w:sz w:val="18"/>
          <w:lang w:eastAsia="zh-CN"/>
        </w:rPr>
        <w:t xml:space="preserve"> back to FX Trading Member. Upon receipt of a trade capture report, FX Trading Member will send an acknowledgement message to the Trading System.</w:t>
      </w:r>
    </w:p>
    <w:p w14:paraId="5646E9D8" w14:textId="77777777" w:rsidR="00D80AAC" w:rsidRDefault="00786EB2">
      <w:pPr>
        <w:rPr>
          <w:lang w:eastAsia="zh-CN"/>
        </w:rPr>
      </w:pPr>
      <w:r>
        <w:pict w14:anchorId="27C11A74">
          <v:shape id="_x0000_i1029" type="#_x0000_t75" style="width:371.25pt;height:383.25pt">
            <v:imagedata r:id="rId28" o:title=""/>
          </v:shape>
        </w:pict>
      </w:r>
    </w:p>
    <w:p w14:paraId="7985FA3A" w14:textId="77777777" w:rsidR="00D80AAC" w:rsidRDefault="00000000">
      <w:pPr>
        <w:spacing w:before="0"/>
        <w:rPr>
          <w:rFonts w:ascii="Arial" w:hAnsi="Arial"/>
          <w:b/>
          <w:sz w:val="32"/>
        </w:rPr>
      </w:pPr>
      <w:r>
        <w:br w:type="page"/>
      </w:r>
    </w:p>
    <w:p w14:paraId="23DD7F74" w14:textId="77777777" w:rsidR="00D80AAC" w:rsidRDefault="00000000">
      <w:pPr>
        <w:pStyle w:val="Heading1"/>
        <w:widowControl w:val="0"/>
      </w:pPr>
      <w:bookmarkStart w:id="50" w:name="_Toc190954141"/>
      <w:r>
        <w:lastRenderedPageBreak/>
        <w:t>Examples</w:t>
      </w:r>
      <w:bookmarkEnd w:id="46"/>
      <w:bookmarkEnd w:id="47"/>
      <w:bookmarkEnd w:id="48"/>
      <w:bookmarkEnd w:id="50"/>
    </w:p>
    <w:p w14:paraId="036F4CB3" w14:textId="77777777" w:rsidR="00D80AAC" w:rsidRDefault="00000000">
      <w:pPr>
        <w:spacing w:before="0"/>
        <w:rPr>
          <w:rFonts w:ascii="TimesNewRomanPSMT" w:hAnsi="TimesNewRomanPSMT" w:cs="TimesNewRomanPSMT"/>
          <w:sz w:val="20"/>
        </w:rPr>
      </w:pPr>
      <w:r>
        <w:rPr>
          <w:rFonts w:ascii="TimesNewRomanPSMT" w:hAnsi="TimesNewRomanPSMT" w:cs="TimesNewRomanPSMT"/>
          <w:sz w:val="20"/>
        </w:rPr>
        <w:t xml:space="preserve">This section describes business examples of the use of the various MessageDefinitions. Each example starts with a description of the example scenario followed by the actual MessageInstance. </w:t>
      </w:r>
    </w:p>
    <w:p w14:paraId="5FDE3469" w14:textId="04F82CEB" w:rsidR="00D80AAC" w:rsidRDefault="00000000">
      <w:pPr>
        <w:pStyle w:val="Heading2"/>
        <w:widowControl w:val="0"/>
      </w:pPr>
      <w:bookmarkStart w:id="51" w:name="_Toc373486624"/>
      <w:bookmarkStart w:id="52" w:name="_Toc259630497"/>
      <w:bookmarkStart w:id="53" w:name="_Toc373227233"/>
      <w:bookmarkStart w:id="54" w:name="_Toc190954142"/>
      <w:r>
        <w:t>Trade</w:t>
      </w:r>
      <w:r>
        <w:rPr>
          <w:rFonts w:hint="eastAsia"/>
          <w:lang w:eastAsia="zh-CN"/>
        </w:rPr>
        <w:t xml:space="preserve"> </w:t>
      </w:r>
      <w:r>
        <w:t>C</w:t>
      </w:r>
      <w:r>
        <w:rPr>
          <w:rFonts w:hint="eastAsia"/>
        </w:rPr>
        <w:t>apture</w:t>
      </w:r>
      <w:r>
        <w:rPr>
          <w:rFonts w:hint="eastAsia"/>
          <w:lang w:eastAsia="zh-CN"/>
        </w:rPr>
        <w:t xml:space="preserve"> </w:t>
      </w:r>
      <w:r>
        <w:t>Re</w:t>
      </w:r>
      <w:r>
        <w:rPr>
          <w:rFonts w:hint="eastAsia"/>
        </w:rPr>
        <w:t>port</w:t>
      </w:r>
      <w:r>
        <w:t xml:space="preserve"> </w:t>
      </w:r>
      <w:r>
        <w:rPr>
          <w:rFonts w:hint="eastAsia"/>
          <w:lang w:eastAsia="zh-CN"/>
        </w:rPr>
        <w:t>as Notification</w:t>
      </w:r>
      <w:r>
        <w:t xml:space="preserve">- </w:t>
      </w:r>
      <w:bookmarkEnd w:id="51"/>
      <w:bookmarkEnd w:id="52"/>
      <w:bookmarkEnd w:id="53"/>
      <w:r>
        <w:rPr>
          <w:rFonts w:hint="eastAsia"/>
          <w:lang w:eastAsia="zh-CN"/>
        </w:rPr>
        <w:t>fxtr</w:t>
      </w:r>
      <w:r>
        <w:t>.</w:t>
      </w:r>
      <w:r>
        <w:rPr>
          <w:rFonts w:hint="eastAsia"/>
          <w:lang w:eastAsia="zh-CN"/>
        </w:rPr>
        <w:t>0</w:t>
      </w:r>
      <w:r>
        <w:rPr>
          <w:lang w:eastAsia="zh-CN"/>
        </w:rPr>
        <w:t>31</w:t>
      </w:r>
      <w:r>
        <w:t>.001</w:t>
      </w:r>
      <w:r>
        <w:rPr>
          <w:rFonts w:hint="eastAsia"/>
          <w:lang w:eastAsia="zh-CN"/>
        </w:rPr>
        <w:t>.</w:t>
      </w:r>
      <w:r>
        <w:rPr>
          <w:lang w:eastAsia="zh-CN"/>
        </w:rPr>
        <w:t>0</w:t>
      </w:r>
      <w:r>
        <w:rPr>
          <w:rFonts w:hint="eastAsia"/>
          <w:lang w:val="en-US" w:eastAsia="zh-CN"/>
        </w:rPr>
        <w:t>2</w:t>
      </w:r>
      <w:r>
        <w:rPr>
          <w:rFonts w:hint="eastAsia"/>
          <w:lang w:eastAsia="zh-CN"/>
        </w:rPr>
        <w:t>/fxtr.0</w:t>
      </w:r>
      <w:r>
        <w:rPr>
          <w:lang w:eastAsia="zh-CN"/>
        </w:rPr>
        <w:t>33</w:t>
      </w:r>
      <w:r>
        <w:rPr>
          <w:rFonts w:hint="eastAsia"/>
          <w:lang w:eastAsia="zh-CN"/>
        </w:rPr>
        <w:t>.00</w:t>
      </w:r>
      <w:r>
        <w:rPr>
          <w:lang w:eastAsia="zh-CN"/>
        </w:rPr>
        <w:t>1</w:t>
      </w:r>
      <w:r>
        <w:rPr>
          <w:rFonts w:hint="eastAsia"/>
          <w:lang w:eastAsia="zh-CN"/>
        </w:rPr>
        <w:t>.</w:t>
      </w:r>
      <w:r>
        <w:rPr>
          <w:lang w:eastAsia="zh-CN"/>
        </w:rPr>
        <w:t>0</w:t>
      </w:r>
      <w:r>
        <w:rPr>
          <w:rFonts w:hint="eastAsia"/>
          <w:lang w:val="en-US" w:eastAsia="zh-CN"/>
        </w:rPr>
        <w:t>2</w:t>
      </w:r>
      <w:bookmarkEnd w:id="54"/>
    </w:p>
    <w:p w14:paraId="6A8D81A0" w14:textId="77777777" w:rsidR="00D80AAC" w:rsidRDefault="00000000">
      <w:pPr>
        <w:pStyle w:val="StyleBlockLabelLeft0"/>
      </w:pPr>
      <w:r>
        <w:t>Description</w:t>
      </w:r>
    </w:p>
    <w:p w14:paraId="51B2BD07" w14:textId="77777777" w:rsidR="00D80AAC" w:rsidRDefault="00000000">
      <w:pPr>
        <w:rPr>
          <w:szCs w:val="24"/>
          <w:lang w:eastAsia="zh-CN"/>
        </w:rPr>
      </w:pPr>
      <w:r>
        <w:rPr>
          <w:szCs w:val="24"/>
        </w:rPr>
        <w:t>The example pictures a forward exchange transaction c</w:t>
      </w:r>
      <w:r>
        <w:rPr>
          <w:rFonts w:hint="eastAsia"/>
          <w:szCs w:val="24"/>
          <w:lang w:eastAsia="zh-CN"/>
        </w:rPr>
        <w:t>apture</w:t>
      </w:r>
      <w:r>
        <w:rPr>
          <w:szCs w:val="24"/>
        </w:rPr>
        <w:t xml:space="preserve"> process</w:t>
      </w:r>
      <w:r>
        <w:rPr>
          <w:rFonts w:hint="eastAsia"/>
          <w:szCs w:val="24"/>
        </w:rPr>
        <w:t>. I</w:t>
      </w:r>
      <w:r>
        <w:rPr>
          <w:szCs w:val="24"/>
        </w:rPr>
        <w:t>t describes a process that trade reports are captured by FX trading members from the trading system</w:t>
      </w:r>
      <w:r>
        <w:rPr>
          <w:rFonts w:hint="eastAsia"/>
          <w:szCs w:val="24"/>
          <w:lang w:eastAsia="zh-CN"/>
        </w:rPr>
        <w:t xml:space="preserve">. </w:t>
      </w:r>
      <w:r>
        <w:rPr>
          <w:szCs w:val="24"/>
        </w:rPr>
        <w:t>The trad</w:t>
      </w:r>
      <w:r>
        <w:rPr>
          <w:rFonts w:hint="eastAsia"/>
          <w:szCs w:val="24"/>
          <w:lang w:eastAsia="zh-CN"/>
        </w:rPr>
        <w:t>ing</w:t>
      </w:r>
      <w:r>
        <w:rPr>
          <w:szCs w:val="24"/>
        </w:rPr>
        <w:t> system will check the </w:t>
      </w:r>
      <w:r>
        <w:rPr>
          <w:rFonts w:hint="eastAsia"/>
          <w:szCs w:val="24"/>
          <w:lang w:eastAsia="zh-CN"/>
        </w:rPr>
        <w:t>validity</w:t>
      </w:r>
      <w:r>
        <w:rPr>
          <w:szCs w:val="24"/>
        </w:rPr>
        <w:t> of </w:t>
      </w:r>
      <w:r>
        <w:rPr>
          <w:rFonts w:hint="eastAsia"/>
          <w:szCs w:val="24"/>
          <w:lang w:eastAsia="zh-CN"/>
        </w:rPr>
        <w:t xml:space="preserve">a trade </w:t>
      </w:r>
      <w:r>
        <w:rPr>
          <w:szCs w:val="24"/>
        </w:rPr>
        <w:t>first</w:t>
      </w:r>
      <w:r>
        <w:rPr>
          <w:rFonts w:hint="eastAsia"/>
          <w:szCs w:val="24"/>
          <w:lang w:eastAsia="zh-CN"/>
        </w:rPr>
        <w:t xml:space="preserve">ly </w:t>
      </w:r>
      <w:r>
        <w:rPr>
          <w:szCs w:val="24"/>
        </w:rPr>
        <w:t>after trad</w:t>
      </w:r>
      <w:r>
        <w:rPr>
          <w:rFonts w:hint="eastAsia"/>
          <w:szCs w:val="24"/>
          <w:lang w:eastAsia="zh-CN"/>
        </w:rPr>
        <w:t>ing</w:t>
      </w:r>
      <w:r>
        <w:rPr>
          <w:szCs w:val="24"/>
        </w:rPr>
        <w:t> members execut</w:t>
      </w:r>
      <w:r>
        <w:rPr>
          <w:rFonts w:hint="eastAsia"/>
          <w:szCs w:val="24"/>
          <w:lang w:eastAsia="zh-CN"/>
        </w:rPr>
        <w:t>e the trade. T</w:t>
      </w:r>
      <w:r>
        <w:rPr>
          <w:rFonts w:hint="eastAsia"/>
          <w:szCs w:val="24"/>
        </w:rPr>
        <w:t>hen</w:t>
      </w:r>
      <w:r>
        <w:rPr>
          <w:rFonts w:hint="eastAsia"/>
          <w:szCs w:val="24"/>
          <w:lang w:eastAsia="zh-CN"/>
        </w:rPr>
        <w:t xml:space="preserve"> it will se</w:t>
      </w:r>
      <w:r>
        <w:rPr>
          <w:szCs w:val="24"/>
        </w:rPr>
        <w:t>nd the trade </w:t>
      </w:r>
      <w:r>
        <w:rPr>
          <w:rFonts w:hint="eastAsia"/>
          <w:szCs w:val="24"/>
          <w:lang w:eastAsia="zh-CN"/>
        </w:rPr>
        <w:t>reports</w:t>
      </w:r>
      <w:r>
        <w:rPr>
          <w:szCs w:val="24"/>
        </w:rPr>
        <w:t> to both sides</w:t>
      </w:r>
      <w:r>
        <w:rPr>
          <w:rFonts w:hint="eastAsia"/>
          <w:szCs w:val="24"/>
          <w:lang w:eastAsia="zh-CN"/>
        </w:rPr>
        <w:t xml:space="preserve"> of FX trading members.</w:t>
      </w:r>
      <w:r>
        <w:rPr>
          <w:rFonts w:ascii="Arial" w:hAnsi="Arial" w:cs="Arial" w:hint="eastAsia"/>
          <w:sz w:val="18"/>
        </w:rPr>
        <w:t xml:space="preserve"> </w:t>
      </w:r>
      <w:r>
        <w:rPr>
          <w:szCs w:val="24"/>
        </w:rPr>
        <w:t xml:space="preserve">A capture report acknowledgement will immediately be sent by </w:t>
      </w:r>
      <w:r>
        <w:rPr>
          <w:rFonts w:hint="eastAsia"/>
          <w:szCs w:val="24"/>
          <w:lang w:eastAsia="zh-CN"/>
        </w:rPr>
        <w:t xml:space="preserve">an </w:t>
      </w:r>
      <w:r>
        <w:rPr>
          <w:szCs w:val="24"/>
        </w:rPr>
        <w:t xml:space="preserve">FX </w:t>
      </w:r>
      <w:r>
        <w:rPr>
          <w:rFonts w:hint="eastAsia"/>
          <w:szCs w:val="24"/>
          <w:lang w:eastAsia="zh-CN"/>
        </w:rPr>
        <w:t>t</w:t>
      </w:r>
      <w:r>
        <w:rPr>
          <w:szCs w:val="24"/>
        </w:rPr>
        <w:t xml:space="preserve">rading </w:t>
      </w:r>
      <w:r>
        <w:rPr>
          <w:rFonts w:hint="eastAsia"/>
          <w:szCs w:val="24"/>
          <w:lang w:eastAsia="zh-CN"/>
        </w:rPr>
        <w:t>m</w:t>
      </w:r>
      <w:r>
        <w:rPr>
          <w:szCs w:val="24"/>
        </w:rPr>
        <w:t xml:space="preserve">ember to inform </w:t>
      </w:r>
      <w:r>
        <w:rPr>
          <w:rFonts w:hint="eastAsia"/>
          <w:szCs w:val="24"/>
          <w:lang w:eastAsia="zh-CN"/>
        </w:rPr>
        <w:t>t</w:t>
      </w:r>
      <w:r>
        <w:rPr>
          <w:szCs w:val="24"/>
        </w:rPr>
        <w:t xml:space="preserve">rading </w:t>
      </w:r>
      <w:r>
        <w:rPr>
          <w:rFonts w:hint="eastAsia"/>
          <w:szCs w:val="24"/>
          <w:lang w:eastAsia="zh-CN"/>
        </w:rPr>
        <w:t>s</w:t>
      </w:r>
      <w:r>
        <w:rPr>
          <w:szCs w:val="24"/>
        </w:rPr>
        <w:t xml:space="preserve">ystem that the capture report has been received. </w:t>
      </w:r>
    </w:p>
    <w:p w14:paraId="510A9095" w14:textId="77777777" w:rsidR="00D80AAC" w:rsidRDefault="00000000">
      <w:r>
        <w:t>Example</w:t>
      </w:r>
    </w:p>
    <w:p w14:paraId="1D597235" w14:textId="77777777" w:rsidR="00D80AAC" w:rsidRDefault="00000000">
      <w:pPr>
        <w:rPr>
          <w:rStyle w:val="Bold"/>
          <w:lang w:eastAsia="zh-CN"/>
        </w:rPr>
      </w:pPr>
      <w:r>
        <w:rPr>
          <w:rStyle w:val="Bold"/>
        </w:rPr>
        <w:t>Terms</w:t>
      </w:r>
    </w:p>
    <w:p w14:paraId="0B7F1913" w14:textId="77777777" w:rsidR="00D80AAC" w:rsidRDefault="00000000">
      <w:pPr>
        <w:rPr>
          <w:szCs w:val="24"/>
          <w:lang w:eastAsia="zh-CN"/>
        </w:rPr>
      </w:pPr>
      <w:r>
        <w:rPr>
          <w:szCs w:val="24"/>
        </w:rPr>
        <w:t>CGB (China Guangfa Bank) and SPDB (Shanghai Pudong Development Bank) ha</w:t>
      </w:r>
      <w:r>
        <w:rPr>
          <w:rFonts w:hint="eastAsia"/>
          <w:szCs w:val="24"/>
          <w:lang w:eastAsia="zh-CN"/>
        </w:rPr>
        <w:t>ve</w:t>
      </w:r>
      <w:r>
        <w:rPr>
          <w:szCs w:val="24"/>
        </w:rPr>
        <w:t xml:space="preserve"> made a forward </w:t>
      </w:r>
      <w:r>
        <w:rPr>
          <w:rFonts w:hint="eastAsia"/>
          <w:szCs w:val="24"/>
        </w:rPr>
        <w:t>exchange transaction</w:t>
      </w:r>
      <w:r>
        <w:rPr>
          <w:szCs w:val="24"/>
        </w:rPr>
        <w:t>.</w:t>
      </w:r>
      <w:r>
        <w:rPr>
          <w:rFonts w:hint="eastAsia"/>
          <w:szCs w:val="24"/>
          <w:lang w:eastAsia="zh-CN"/>
        </w:rPr>
        <w:t xml:space="preserve"> After the trade is executed, the trading system immediately acquires and validates the trade details. It is assumed trade validation has been </w:t>
      </w:r>
      <w:r>
        <w:rPr>
          <w:szCs w:val="24"/>
          <w:lang w:eastAsia="zh-CN"/>
        </w:rPr>
        <w:t>successfully</w:t>
      </w:r>
      <w:r>
        <w:rPr>
          <w:rFonts w:hint="eastAsia"/>
          <w:szCs w:val="24"/>
          <w:lang w:eastAsia="zh-CN"/>
        </w:rPr>
        <w:t xml:space="preserve"> processed.</w:t>
      </w:r>
    </w:p>
    <w:p w14:paraId="25F19BC3" w14:textId="77777777" w:rsidR="00D80AAC" w:rsidRDefault="00000000">
      <w:pPr>
        <w:rPr>
          <w:szCs w:val="24"/>
        </w:rPr>
      </w:pPr>
      <w:r>
        <w:rPr>
          <w:szCs w:val="24"/>
        </w:rPr>
        <w:t xml:space="preserve">The </w:t>
      </w:r>
      <w:r>
        <w:rPr>
          <w:rFonts w:hint="eastAsia"/>
          <w:szCs w:val="24"/>
          <w:lang w:eastAsia="zh-CN"/>
        </w:rPr>
        <w:t>trade</w:t>
      </w:r>
      <w:r>
        <w:rPr>
          <w:szCs w:val="24"/>
        </w:rPr>
        <w:t xml:space="preserve"> details are as follows:</w:t>
      </w:r>
    </w:p>
    <w:p w14:paraId="40F1419C" w14:textId="77777777" w:rsidR="00D80AAC" w:rsidRDefault="00000000">
      <w:pPr>
        <w:rPr>
          <w:szCs w:val="24"/>
        </w:rPr>
      </w:pPr>
      <w:r>
        <w:rPr>
          <w:szCs w:val="24"/>
        </w:rPr>
        <w:t>FX Trading Members: CGB, SPDB</w:t>
      </w:r>
    </w:p>
    <w:p w14:paraId="026ED93D" w14:textId="77777777" w:rsidR="00D80AAC" w:rsidRDefault="00000000">
      <w:pPr>
        <w:rPr>
          <w:szCs w:val="24"/>
        </w:rPr>
      </w:pPr>
      <w:r>
        <w:rPr>
          <w:szCs w:val="24"/>
        </w:rPr>
        <w:t>Trading ID: 5.1.19050456</w:t>
      </w:r>
    </w:p>
    <w:p w14:paraId="7190AB49" w14:textId="77777777" w:rsidR="00D80AAC" w:rsidRDefault="00000000">
      <w:pPr>
        <w:rPr>
          <w:szCs w:val="24"/>
        </w:rPr>
      </w:pPr>
      <w:r>
        <w:rPr>
          <w:szCs w:val="24"/>
        </w:rPr>
        <w:t xml:space="preserve">Trading Date &amp; Time: 2014-05-13 </w:t>
      </w:r>
      <w:r>
        <w:rPr>
          <w:rFonts w:hint="eastAsia"/>
          <w:szCs w:val="24"/>
        </w:rPr>
        <w:t>10</w:t>
      </w:r>
      <w:r>
        <w:rPr>
          <w:szCs w:val="24"/>
        </w:rPr>
        <w:t>:1</w:t>
      </w:r>
      <w:r>
        <w:rPr>
          <w:rFonts w:hint="eastAsia"/>
          <w:szCs w:val="24"/>
        </w:rPr>
        <w:t>2</w:t>
      </w:r>
      <w:r>
        <w:rPr>
          <w:szCs w:val="24"/>
        </w:rPr>
        <w:t>:</w:t>
      </w:r>
      <w:r>
        <w:rPr>
          <w:rFonts w:hint="eastAsia"/>
          <w:szCs w:val="24"/>
        </w:rPr>
        <w:t>54</w:t>
      </w:r>
    </w:p>
    <w:p w14:paraId="5607FD37" w14:textId="77777777" w:rsidR="00D80AAC" w:rsidRDefault="00000000">
      <w:pPr>
        <w:rPr>
          <w:szCs w:val="24"/>
        </w:rPr>
      </w:pPr>
      <w:r>
        <w:rPr>
          <w:szCs w:val="24"/>
        </w:rPr>
        <w:t>Value Date: 2014-5-15</w:t>
      </w:r>
    </w:p>
    <w:p w14:paraId="0B8A14E7" w14:textId="77777777" w:rsidR="00D80AAC" w:rsidRDefault="00000000">
      <w:pPr>
        <w:rPr>
          <w:szCs w:val="24"/>
        </w:rPr>
      </w:pPr>
      <w:r>
        <w:rPr>
          <w:szCs w:val="24"/>
        </w:rPr>
        <w:t>Settlement Date: 2014-06-16</w:t>
      </w:r>
    </w:p>
    <w:p w14:paraId="4B50A74D" w14:textId="77777777" w:rsidR="00D80AAC" w:rsidRDefault="00000000">
      <w:pPr>
        <w:rPr>
          <w:szCs w:val="24"/>
        </w:rPr>
      </w:pPr>
      <w:r>
        <w:rPr>
          <w:szCs w:val="24"/>
        </w:rPr>
        <w:t>Trading Currency: USD</w:t>
      </w:r>
    </w:p>
    <w:p w14:paraId="702F1674" w14:textId="77777777" w:rsidR="00D80AAC" w:rsidRDefault="00000000">
      <w:pPr>
        <w:rPr>
          <w:szCs w:val="24"/>
        </w:rPr>
      </w:pPr>
      <w:r>
        <w:rPr>
          <w:szCs w:val="24"/>
        </w:rPr>
        <w:t>Settlement Currency: CNY</w:t>
      </w:r>
    </w:p>
    <w:p w14:paraId="597D460B" w14:textId="77777777" w:rsidR="00D80AAC" w:rsidRDefault="00000000">
      <w:pPr>
        <w:rPr>
          <w:szCs w:val="24"/>
        </w:rPr>
      </w:pPr>
      <w:r>
        <w:rPr>
          <w:szCs w:val="24"/>
        </w:rPr>
        <w:t>Execution Price: 6.159300</w:t>
      </w:r>
    </w:p>
    <w:p w14:paraId="35F4EF09" w14:textId="77777777" w:rsidR="00D80AAC" w:rsidRDefault="00000000">
      <w:pPr>
        <w:rPr>
          <w:szCs w:val="24"/>
        </w:rPr>
      </w:pPr>
      <w:r>
        <w:rPr>
          <w:szCs w:val="24"/>
        </w:rPr>
        <w:t>Forward Points: -31.00</w:t>
      </w:r>
    </w:p>
    <w:p w14:paraId="1082FA59" w14:textId="77777777" w:rsidR="00D80AAC" w:rsidRDefault="00000000">
      <w:pPr>
        <w:rPr>
          <w:szCs w:val="24"/>
        </w:rPr>
      </w:pPr>
      <w:r>
        <w:rPr>
          <w:szCs w:val="24"/>
        </w:rPr>
        <w:t>Valuation Rate: 6.1624</w:t>
      </w:r>
    </w:p>
    <w:p w14:paraId="0BCAE627" w14:textId="77777777" w:rsidR="00D80AAC" w:rsidRDefault="00000000">
      <w:pPr>
        <w:rPr>
          <w:szCs w:val="24"/>
        </w:rPr>
      </w:pPr>
      <w:r>
        <w:rPr>
          <w:szCs w:val="24"/>
        </w:rPr>
        <w:t>Last Quantity: 2300000000.00</w:t>
      </w:r>
    </w:p>
    <w:p w14:paraId="01EC1407" w14:textId="77777777" w:rsidR="00D80AAC" w:rsidRDefault="00000000">
      <w:pPr>
        <w:rPr>
          <w:szCs w:val="24"/>
        </w:rPr>
      </w:pPr>
      <w:r>
        <w:rPr>
          <w:szCs w:val="24"/>
        </w:rPr>
        <w:t>Calculated CCY Last Quantity: 141663900.00</w:t>
      </w:r>
    </w:p>
    <w:p w14:paraId="0C8E1A2F" w14:textId="77777777" w:rsidR="00D80AAC" w:rsidRDefault="00000000">
      <w:pPr>
        <w:rPr>
          <w:szCs w:val="24"/>
          <w:lang w:eastAsia="zh-CN"/>
        </w:rPr>
      </w:pPr>
      <w:r>
        <w:rPr>
          <w:rFonts w:hint="eastAsia"/>
          <w:szCs w:val="24"/>
          <w:lang w:eastAsia="zh-CN"/>
        </w:rPr>
        <w:t>Contra</w:t>
      </w:r>
      <w:r>
        <w:rPr>
          <w:szCs w:val="24"/>
          <w:lang w:eastAsia="zh-CN"/>
        </w:rPr>
        <w:t xml:space="preserve"> CCY</w:t>
      </w:r>
      <w:r>
        <w:rPr>
          <w:rFonts w:hint="eastAsia"/>
          <w:szCs w:val="24"/>
          <w:lang w:eastAsia="zh-CN"/>
        </w:rPr>
        <w:t>:</w:t>
      </w:r>
      <w:r>
        <w:rPr>
          <w:szCs w:val="24"/>
          <w:lang w:eastAsia="zh-CN"/>
        </w:rPr>
        <w:t xml:space="preserve"> CNY</w:t>
      </w:r>
    </w:p>
    <w:p w14:paraId="596630A3" w14:textId="77777777" w:rsidR="00D80AAC" w:rsidRDefault="00000000">
      <w:pPr>
        <w:rPr>
          <w:szCs w:val="24"/>
        </w:rPr>
      </w:pPr>
      <w:r>
        <w:rPr>
          <w:szCs w:val="24"/>
          <w:lang w:eastAsia="zh-CN"/>
        </w:rPr>
        <w:t>Base C</w:t>
      </w:r>
      <w:r>
        <w:rPr>
          <w:rFonts w:hint="eastAsia"/>
          <w:szCs w:val="24"/>
          <w:lang w:eastAsia="zh-CN"/>
        </w:rPr>
        <w:t>urrency</w:t>
      </w:r>
      <w:r>
        <w:rPr>
          <w:szCs w:val="24"/>
          <w:lang w:eastAsia="zh-CN"/>
        </w:rPr>
        <w:t xml:space="preserve"> Or Amount: USD </w:t>
      </w:r>
      <w:r>
        <w:rPr>
          <w:szCs w:val="24"/>
        </w:rPr>
        <w:t>2300000000</w:t>
      </w:r>
      <w:r>
        <w:rPr>
          <w:rFonts w:hint="eastAsia"/>
          <w:szCs w:val="24"/>
          <w:lang w:eastAsia="zh-CN"/>
        </w:rPr>
        <w:t>.</w:t>
      </w:r>
      <w:r>
        <w:rPr>
          <w:szCs w:val="24"/>
          <w:lang w:eastAsia="zh-CN"/>
        </w:rPr>
        <w:t>00</w:t>
      </w:r>
    </w:p>
    <w:p w14:paraId="12521402" w14:textId="77777777" w:rsidR="00D80AAC" w:rsidRDefault="00000000">
      <w:pPr>
        <w:rPr>
          <w:szCs w:val="24"/>
        </w:rPr>
      </w:pPr>
      <w:r>
        <w:rPr>
          <w:szCs w:val="24"/>
          <w:lang w:eastAsia="zh-CN"/>
        </w:rPr>
        <w:t xml:space="preserve">Target Currency Or Amount: CNY </w:t>
      </w:r>
      <w:r>
        <w:rPr>
          <w:szCs w:val="24"/>
        </w:rPr>
        <w:t>141663900.00</w:t>
      </w:r>
    </w:p>
    <w:p w14:paraId="0DE30E18" w14:textId="77777777" w:rsidR="00D80AAC" w:rsidRDefault="00000000">
      <w:pPr>
        <w:rPr>
          <w:szCs w:val="24"/>
          <w:lang w:eastAsia="zh-CN"/>
        </w:rPr>
      </w:pPr>
      <w:r>
        <w:rPr>
          <w:rFonts w:hint="eastAsia"/>
          <w:szCs w:val="24"/>
          <w:lang w:eastAsia="zh-CN"/>
        </w:rPr>
        <w:t>D</w:t>
      </w:r>
      <w:r>
        <w:rPr>
          <w:szCs w:val="24"/>
          <w:lang w:eastAsia="zh-CN"/>
        </w:rPr>
        <w:t>ate Confirmed:</w:t>
      </w:r>
      <w:r>
        <w:rPr>
          <w:szCs w:val="24"/>
        </w:rPr>
        <w:t xml:space="preserve">  2014-05-13</w:t>
      </w:r>
    </w:p>
    <w:p w14:paraId="38B277C2" w14:textId="77777777" w:rsidR="00D80AAC" w:rsidRDefault="00000000">
      <w:pPr>
        <w:rPr>
          <w:szCs w:val="24"/>
          <w:lang w:eastAsia="zh-CN"/>
        </w:rPr>
      </w:pPr>
      <w:r>
        <w:rPr>
          <w:rFonts w:hint="eastAsia"/>
          <w:szCs w:val="24"/>
          <w:lang w:eastAsia="zh-CN"/>
        </w:rPr>
        <w:t xml:space="preserve"> </w:t>
      </w:r>
      <w:r>
        <w:rPr>
          <w:szCs w:val="24"/>
          <w:lang w:eastAsia="zh-CN"/>
        </w:rPr>
        <w:t xml:space="preserve"> </w:t>
      </w:r>
    </w:p>
    <w:p w14:paraId="58C90A50" w14:textId="77777777" w:rsidR="00D80AAC" w:rsidRDefault="00D80AAC"/>
    <w:p w14:paraId="339D7AA1" w14:textId="77777777" w:rsidR="00D80AAC" w:rsidRDefault="00000000">
      <w:pPr>
        <w:pStyle w:val="BlockLabel"/>
        <w:ind w:left="0"/>
        <w:rPr>
          <w:lang w:eastAsia="zh-CN"/>
        </w:rPr>
      </w:pPr>
      <w:r>
        <w:lastRenderedPageBreak/>
        <w:t>Message Instance</w:t>
      </w:r>
    </w:p>
    <w:p w14:paraId="3B763B9E" w14:textId="77777777" w:rsidR="00D80AAC" w:rsidRDefault="00000000">
      <w:pPr>
        <w:pStyle w:val="BlockLabel"/>
        <w:ind w:left="0"/>
        <w:rPr>
          <w:b w:val="0"/>
          <w:lang w:eastAsia="zh-CN"/>
        </w:rPr>
      </w:pPr>
      <w:r>
        <w:rPr>
          <w:b w:val="0"/>
        </w:rPr>
        <w:t>ForeignExchangeTradeCaptureReport:</w:t>
      </w:r>
    </w:p>
    <w:p w14:paraId="41DA0107" w14:textId="77777777" w:rsidR="00D80AAC" w:rsidRDefault="00000000">
      <w:pPr>
        <w:rPr>
          <w:sz w:val="20"/>
          <w:lang w:val="en-US" w:eastAsia="zh-CN"/>
        </w:rPr>
      </w:pPr>
      <w:r>
        <w:rPr>
          <w:rFonts w:hint="eastAsia"/>
          <w:sz w:val="20"/>
          <w:lang w:val="en-US" w:eastAsia="zh-CN"/>
        </w:rPr>
        <w:t>&lt;FXTradCaptrRpt&gt;</w:t>
      </w:r>
    </w:p>
    <w:p w14:paraId="63664135" w14:textId="77777777" w:rsidR="00D80AAC" w:rsidRDefault="00000000">
      <w:pPr>
        <w:rPr>
          <w:sz w:val="20"/>
          <w:lang w:val="en-US" w:eastAsia="zh-CN"/>
        </w:rPr>
      </w:pPr>
      <w:r>
        <w:rPr>
          <w:rFonts w:hint="eastAsia"/>
          <w:sz w:val="20"/>
          <w:lang w:val="en-US" w:eastAsia="zh-CN"/>
        </w:rPr>
        <w:tab/>
        <w:t>&lt;Hdr&gt;</w:t>
      </w:r>
    </w:p>
    <w:p w14:paraId="64E07C06"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&lt;FrmtVrsn&gt;v1.0&lt;/FrmtVrsn&gt;</w:t>
      </w:r>
    </w:p>
    <w:p w14:paraId="1302CFFE"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&lt;XchgId&gt;123&lt;/XchgId&gt;</w:t>
      </w:r>
    </w:p>
    <w:p w14:paraId="6DF206A2"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&lt;InitgPty&gt;</w:t>
      </w:r>
    </w:p>
    <w:p w14:paraId="78F55A00"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&lt;Id&gt;AMQADF&lt;/Id&gt;</w:t>
      </w:r>
    </w:p>
    <w:p w14:paraId="778ABA97"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&lt;/InitgPty&gt;</w:t>
      </w:r>
    </w:p>
    <w:p w14:paraId="20253828"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&lt;RcptPty&gt;</w:t>
      </w:r>
    </w:p>
    <w:p w14:paraId="4EE80F67"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&lt;Id&gt;CFETS-FX-ADF&lt;/Id&gt;</w:t>
      </w:r>
    </w:p>
    <w:p w14:paraId="37A3B716"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&lt;/RcptPty&gt;</w:t>
      </w:r>
    </w:p>
    <w:p w14:paraId="1EB3AA93"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&lt;MsgSeqNb&gt;1969&lt;/MsgSeqNb&gt;</w:t>
      </w:r>
    </w:p>
    <w:p w14:paraId="6DA38C3C"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&lt;CreDtTm&gt;2014-05-13T10:12:55&lt;/CreDtTm&gt;</w:t>
      </w:r>
    </w:p>
    <w:p w14:paraId="3647DAE6" w14:textId="77777777" w:rsidR="00D80AAC" w:rsidRDefault="00000000">
      <w:pPr>
        <w:rPr>
          <w:sz w:val="20"/>
          <w:lang w:val="en-US" w:eastAsia="zh-CN"/>
        </w:rPr>
      </w:pPr>
      <w:r>
        <w:rPr>
          <w:rFonts w:hint="eastAsia"/>
          <w:sz w:val="20"/>
          <w:lang w:val="en-US" w:eastAsia="zh-CN"/>
        </w:rPr>
        <w:tab/>
        <w:t>&lt;/Hdr&gt;</w:t>
      </w:r>
    </w:p>
    <w:p w14:paraId="7DA58231" w14:textId="77777777" w:rsidR="00D80AAC" w:rsidRDefault="00000000">
      <w:pPr>
        <w:rPr>
          <w:sz w:val="20"/>
          <w:lang w:val="en-US" w:eastAsia="zh-CN"/>
        </w:rPr>
      </w:pPr>
      <w:r>
        <w:rPr>
          <w:rFonts w:hint="eastAsia"/>
          <w:sz w:val="20"/>
          <w:lang w:val="en-US" w:eastAsia="zh-CN"/>
        </w:rPr>
        <w:tab/>
        <w:t>&lt;RptId&gt;</w:t>
      </w:r>
    </w:p>
    <w:p w14:paraId="51808D6F"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&lt;Id&gt;REQUEST-CFETS-FA-ADF-BENCH&lt;/Id&gt;</w:t>
      </w:r>
    </w:p>
    <w:p w14:paraId="4BBEAA13"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&lt;CreDtTm&gt;2014-05-13T10:12:55.159&lt;/CreDtTm&gt;</w:t>
      </w:r>
      <w:r>
        <w:rPr>
          <w:rFonts w:hint="eastAsia"/>
          <w:sz w:val="20"/>
          <w:lang w:val="en-US" w:eastAsia="zh-CN"/>
        </w:rPr>
        <w:tab/>
      </w:r>
      <w:r>
        <w:rPr>
          <w:rFonts w:hint="eastAsia"/>
          <w:sz w:val="20"/>
          <w:lang w:val="en-US" w:eastAsia="zh-CN"/>
        </w:rPr>
        <w:tab/>
      </w:r>
    </w:p>
    <w:p w14:paraId="6C8F7111" w14:textId="77777777" w:rsidR="00D80AAC" w:rsidRDefault="00000000">
      <w:pPr>
        <w:rPr>
          <w:sz w:val="20"/>
          <w:lang w:val="en-US" w:eastAsia="zh-CN"/>
        </w:rPr>
      </w:pPr>
      <w:r>
        <w:rPr>
          <w:rFonts w:hint="eastAsia"/>
          <w:sz w:val="20"/>
          <w:lang w:val="en-US" w:eastAsia="zh-CN"/>
        </w:rPr>
        <w:tab/>
        <w:t>&lt;/RptId&gt;</w:t>
      </w:r>
    </w:p>
    <w:p w14:paraId="55F19508" w14:textId="77777777" w:rsidR="00D80AAC" w:rsidRDefault="00000000">
      <w:pPr>
        <w:rPr>
          <w:sz w:val="20"/>
          <w:lang w:val="en-US" w:eastAsia="zh-CN"/>
        </w:rPr>
      </w:pPr>
      <w:r>
        <w:rPr>
          <w:rFonts w:hint="eastAsia"/>
          <w:sz w:val="20"/>
          <w:lang w:val="en-US" w:eastAsia="zh-CN"/>
        </w:rPr>
        <w:tab/>
        <w:t>&lt;TradgSdId&gt;</w:t>
      </w:r>
    </w:p>
    <w:p w14:paraId="2FEF377D"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&lt;BuyrOrSellrInd&gt;BYER&lt;/BuyrOrSellrInd&gt;</w:t>
      </w:r>
    </w:p>
    <w:p w14:paraId="07307940"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&lt;InitrInd&gt;TAKE&lt;/InitrInd&gt;</w:t>
      </w:r>
    </w:p>
    <w:p w14:paraId="69A8409F"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&lt;TradPtyId&gt;</w:t>
      </w:r>
    </w:p>
    <w:p w14:paraId="76C412B0"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&lt;PtySrc&gt;BASC&lt;/PtySrc&gt;</w:t>
      </w:r>
    </w:p>
    <w:p w14:paraId="5B0DDE99"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&lt;TradPtyId&gt;290003431000000106001&lt;/TradPtyId&gt;</w:t>
      </w:r>
    </w:p>
    <w:p w14:paraId="3E218CBE"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&lt;/TradPtyId&gt;</w:t>
      </w:r>
    </w:p>
    <w:p w14:paraId="282123DA"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&lt;SubmitgPty&gt;</w:t>
      </w:r>
    </w:p>
    <w:p w14:paraId="1A6918F8"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&lt;PtyId&gt;</w:t>
      </w:r>
    </w:p>
    <w:p w14:paraId="4CEFB377"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&lt;IdTp&gt;SLNF&lt;/IdTp&gt;</w:t>
      </w:r>
    </w:p>
    <w:p w14:paraId="22C4C01D"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&lt;Id&gt;ANZC&lt;/Id&gt;</w:t>
      </w:r>
    </w:p>
    <w:p w14:paraId="710AD0E1"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&lt;/PtyId&gt;</w:t>
      </w:r>
    </w:p>
    <w:p w14:paraId="46FC385B"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&lt;AcctId&gt;</w:t>
      </w:r>
    </w:p>
    <w:p w14:paraId="550AD532"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&lt;AcctTp&gt;CBDC&lt;/AcctTp&gt;</w:t>
      </w:r>
    </w:p>
    <w:p w14:paraId="1BA1CCB6"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w:t>
      </w:r>
    </w:p>
    <w:p w14:paraId="29372B06"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&lt;Prtry&gt;</w:t>
      </w:r>
    </w:p>
    <w:p w14:paraId="447A54E7"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&lt;Id&gt;624356578798&lt;/Id&gt;</w:t>
      </w:r>
    </w:p>
    <w:p w14:paraId="241805F3"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&lt;/Prtry&gt;</w:t>
      </w:r>
    </w:p>
    <w:p w14:paraId="48A9018F"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w:t>
      </w:r>
    </w:p>
    <w:p w14:paraId="16ADB354" w14:textId="77777777" w:rsidR="00D80AAC" w:rsidRDefault="00000000">
      <w:pPr>
        <w:rPr>
          <w:sz w:val="20"/>
          <w:lang w:val="en-US" w:eastAsia="zh-CN"/>
        </w:rPr>
      </w:pPr>
      <w:r>
        <w:rPr>
          <w:rFonts w:hint="eastAsia"/>
          <w:sz w:val="20"/>
          <w:lang w:val="en-US" w:eastAsia="zh-CN"/>
        </w:rPr>
        <w:lastRenderedPageBreak/>
        <w:tab/>
      </w:r>
      <w:r>
        <w:rPr>
          <w:rFonts w:hint="eastAsia"/>
          <w:sz w:val="20"/>
          <w:lang w:val="en-US" w:eastAsia="zh-CN"/>
        </w:rPr>
        <w:tab/>
      </w:r>
      <w:r>
        <w:rPr>
          <w:rFonts w:hint="eastAsia"/>
          <w:sz w:val="20"/>
          <w:lang w:val="en-US" w:eastAsia="zh-CN"/>
        </w:rPr>
        <w:tab/>
        <w:t>&lt;/AcctId&gt;</w:t>
      </w:r>
    </w:p>
    <w:p w14:paraId="20C551F8"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&lt;/SubmitgPty&gt;</w:t>
      </w:r>
    </w:p>
    <w:p w14:paraId="4CE65043" w14:textId="77777777" w:rsidR="00D80AAC" w:rsidRDefault="00000000">
      <w:pPr>
        <w:rPr>
          <w:sz w:val="20"/>
          <w:lang w:val="en-US" w:eastAsia="zh-CN"/>
        </w:rPr>
      </w:pPr>
      <w:r>
        <w:rPr>
          <w:rFonts w:hint="eastAsia"/>
          <w:sz w:val="20"/>
          <w:lang w:val="en-US" w:eastAsia="zh-CN"/>
        </w:rPr>
        <w:tab/>
        <w:t>&lt;/TradgSdId&gt;</w:t>
      </w:r>
    </w:p>
    <w:p w14:paraId="3AA20AE2" w14:textId="77777777" w:rsidR="00D80AAC" w:rsidRDefault="00000000">
      <w:pPr>
        <w:rPr>
          <w:sz w:val="20"/>
          <w:lang w:val="en-US" w:eastAsia="zh-CN"/>
        </w:rPr>
      </w:pPr>
      <w:r>
        <w:rPr>
          <w:rFonts w:hint="eastAsia"/>
          <w:sz w:val="20"/>
          <w:lang w:val="en-US" w:eastAsia="zh-CN"/>
        </w:rPr>
        <w:tab/>
        <w:t>&lt;CtrPtySdId&gt;</w:t>
      </w:r>
    </w:p>
    <w:p w14:paraId="75885332"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&lt;BuyrOrSellrInd&gt;SLLR&lt;/BuyrOrSellrInd&gt;</w:t>
      </w:r>
    </w:p>
    <w:p w14:paraId="09EC8FDE"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&lt;InitrInd&gt;MAKE&lt;/InitrInd&gt;</w:t>
      </w:r>
    </w:p>
    <w:p w14:paraId="5357DDF0"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&lt;TradPtyId&gt;</w:t>
      </w:r>
    </w:p>
    <w:p w14:paraId="6CEA130E"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&lt;PtySrc&gt;BASC&lt;/PtySrc&gt;</w:t>
      </w:r>
    </w:p>
    <w:p w14:paraId="6AE9FC3D"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&lt;TradPtyId&gt;100001244010000102001&lt;/TradPtyId&gt;</w:t>
      </w:r>
    </w:p>
    <w:p w14:paraId="2D7EAF9D"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&lt;/TradPtyId&gt;</w:t>
      </w:r>
    </w:p>
    <w:p w14:paraId="7023F2D3"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&lt;SubmitgPty&gt;</w:t>
      </w:r>
    </w:p>
    <w:p w14:paraId="2E276BDC"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&lt;PtyId&gt;</w:t>
      </w:r>
    </w:p>
    <w:p w14:paraId="39619D48"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&lt;IdTp&gt;SLNF&lt;/IdTp&gt;</w:t>
      </w:r>
    </w:p>
    <w:p w14:paraId="70DB9C22"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&lt;Id&gt;BNZC&lt;/Id&gt;</w:t>
      </w:r>
    </w:p>
    <w:p w14:paraId="3401C168"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&lt;/PtyId&gt;</w:t>
      </w:r>
    </w:p>
    <w:p w14:paraId="426592C4"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&lt;AcctId&gt;</w:t>
      </w:r>
    </w:p>
    <w:p w14:paraId="4DBC36D4"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&lt;AcctTp&gt;CBCC&lt;/AcctTp&gt;</w:t>
      </w:r>
    </w:p>
    <w:p w14:paraId="489043BF"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w:t>
      </w:r>
    </w:p>
    <w:p w14:paraId="6183E355"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&lt;Prtry&gt;</w:t>
      </w:r>
    </w:p>
    <w:p w14:paraId="1BB511C4"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&lt;Id&gt;145465877&lt;/Id&gt;</w:t>
      </w:r>
    </w:p>
    <w:p w14:paraId="0C775689"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&lt;/Prtry&gt;</w:t>
      </w:r>
    </w:p>
    <w:p w14:paraId="593F8070"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&lt;/Id&gt;</w:t>
      </w:r>
    </w:p>
    <w:p w14:paraId="742F2B24"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&lt;/AcctId&gt;</w:t>
      </w:r>
    </w:p>
    <w:p w14:paraId="5096F7D7"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&lt;/SubmitgPty&gt;</w:t>
      </w:r>
    </w:p>
    <w:p w14:paraId="4AAEE55F" w14:textId="77777777" w:rsidR="00D80AAC" w:rsidRDefault="00000000">
      <w:pPr>
        <w:rPr>
          <w:sz w:val="20"/>
          <w:lang w:val="en-US" w:eastAsia="zh-CN"/>
        </w:rPr>
      </w:pPr>
      <w:r>
        <w:rPr>
          <w:rFonts w:hint="eastAsia"/>
          <w:sz w:val="20"/>
          <w:lang w:val="en-US" w:eastAsia="zh-CN"/>
        </w:rPr>
        <w:tab/>
        <w:t>&lt;/CtrPtySdId&gt;</w:t>
      </w:r>
    </w:p>
    <w:p w14:paraId="32A2476D" w14:textId="77777777" w:rsidR="00D80AAC" w:rsidRDefault="00000000">
      <w:pPr>
        <w:rPr>
          <w:sz w:val="20"/>
          <w:lang w:val="en-US" w:eastAsia="zh-CN"/>
        </w:rPr>
      </w:pPr>
      <w:r>
        <w:rPr>
          <w:rFonts w:hint="eastAsia"/>
          <w:sz w:val="20"/>
          <w:lang w:val="en-US" w:eastAsia="zh-CN"/>
        </w:rPr>
        <w:tab/>
        <w:t>&lt;TradDtl&gt;</w:t>
      </w:r>
    </w:p>
    <w:p w14:paraId="169AF93E" w14:textId="77777777" w:rsidR="00D80AAC" w:rsidRDefault="00000000">
      <w:pPr>
        <w:rPr>
          <w:sz w:val="20"/>
          <w:lang w:val="en-US" w:eastAsia="zh-CN"/>
        </w:rPr>
      </w:pPr>
      <w:bookmarkStart w:id="55" w:name="OLE_LINK3"/>
      <w:r>
        <w:rPr>
          <w:rFonts w:hint="eastAsia"/>
          <w:sz w:val="20"/>
          <w:lang w:val="en-US" w:eastAsia="zh-CN"/>
        </w:rPr>
        <w:tab/>
      </w:r>
      <w:r>
        <w:rPr>
          <w:rFonts w:hint="eastAsia"/>
          <w:sz w:val="20"/>
          <w:lang w:val="en-US" w:eastAsia="zh-CN"/>
        </w:rPr>
        <w:tab/>
        <w:t>&lt;TradId&gt;5.1.19050456&lt;/TradId&gt;</w:t>
      </w:r>
    </w:p>
    <w:bookmarkEnd w:id="55"/>
    <w:p w14:paraId="52586E6E"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&lt;DtAndTm&gt;2014-05-13T10:12:54.123&lt;/DtAndTm&gt;</w:t>
      </w:r>
    </w:p>
    <w:p w14:paraId="25914090"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&lt;FXTradPdct&gt;FORW&lt;/FXTradPdct&gt;</w:t>
      </w:r>
    </w:p>
    <w:p w14:paraId="50669C8B"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&lt;TradgCcy&gt;USD&lt;/TradgCcy&gt;</w:t>
      </w:r>
    </w:p>
    <w:p w14:paraId="0B905E3C"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&lt;SttlmCcy&gt;CNY&lt;/SttlmCcy&gt;</w:t>
      </w:r>
    </w:p>
    <w:p w14:paraId="3C7BE031"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&lt;TradgMtd&gt;LIOR&lt;/TradgMtd&gt;</w:t>
      </w:r>
    </w:p>
    <w:p w14:paraId="77547AB5"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&lt;TradgMd&gt;QUDR&lt;/TradgMd&gt;</w:t>
      </w:r>
    </w:p>
    <w:p w14:paraId="7EF479D2"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&lt;ClrMtd&gt;NEMA&lt;/ClrMtd&gt;</w:t>
      </w:r>
    </w:p>
    <w:p w14:paraId="03F2681A"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&lt;ExctnTp&gt;NEWW&lt;/ExctnTp&gt;</w:t>
      </w:r>
    </w:p>
    <w:p w14:paraId="059055D6"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&lt;Symb&gt;USD.CNY&lt;/Symb&gt;</w:t>
      </w:r>
    </w:p>
    <w:p w14:paraId="0D39A28D"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&lt;PlcOfConf&gt;CFETS&lt;/PlcOfConf&gt;</w:t>
      </w:r>
    </w:p>
    <w:p w14:paraId="771DAA59"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&lt;TxTm&gt;2014-05-13T10:15:35.159&lt;/TxTm&gt;</w:t>
      </w:r>
    </w:p>
    <w:p w14:paraId="481D2233" w14:textId="77777777" w:rsidR="00D80AAC" w:rsidRDefault="00000000">
      <w:pPr>
        <w:rPr>
          <w:sz w:val="20"/>
          <w:lang w:val="en-US" w:eastAsia="zh-CN"/>
        </w:rPr>
      </w:pPr>
      <w:r>
        <w:rPr>
          <w:rFonts w:hint="eastAsia"/>
          <w:sz w:val="20"/>
          <w:lang w:val="en-US" w:eastAsia="zh-CN"/>
        </w:rPr>
        <w:lastRenderedPageBreak/>
        <w:tab/>
      </w:r>
      <w:r>
        <w:rPr>
          <w:rFonts w:hint="eastAsia"/>
          <w:sz w:val="20"/>
          <w:lang w:val="en-US" w:eastAsia="zh-CN"/>
        </w:rPr>
        <w:tab/>
        <w:t>&lt;FXDtls&gt;</w:t>
      </w:r>
    </w:p>
    <w:p w14:paraId="20B5E0C3"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&lt;ExctnPric Ccy="CBI"&gt;6.159300&lt;/ExctnPric&gt;</w:t>
      </w:r>
    </w:p>
    <w:p w14:paraId="7C7C5155"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&lt;LastQty Ccy="ABC"&gt;2300000000.00&lt;/LastQty&gt;</w:t>
      </w:r>
    </w:p>
    <w:p w14:paraId="4849286F"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&lt;SttlmTp&gt;MONT&lt;/SttlmTp&gt;</w:t>
      </w:r>
    </w:p>
    <w:p w14:paraId="39A0FC39"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&lt;SttlmDt&gt;2014-06-16&lt;/SttlmDt&gt;</w:t>
      </w:r>
    </w:p>
    <w:p w14:paraId="6FF8DEA3"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&lt;ValtnRate&gt;</w:t>
      </w:r>
    </w:p>
    <w:p w14:paraId="3981FB71"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r>
      <w:r>
        <w:rPr>
          <w:rFonts w:hint="eastAsia"/>
          <w:sz w:val="20"/>
          <w:lang w:val="en-US" w:eastAsia="zh-CN"/>
        </w:rPr>
        <w:tab/>
        <w:t>&lt;XchgRate&gt;6.1624&lt;/XchgRate&gt;</w:t>
      </w:r>
    </w:p>
    <w:p w14:paraId="4A97EB00"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&lt;/ValtnRate&gt;</w:t>
      </w:r>
    </w:p>
    <w:p w14:paraId="411F4DBF"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&lt;FwdPts&gt;-31.00&lt;/FwdPts&gt;</w:t>
      </w:r>
    </w:p>
    <w:p w14:paraId="68F65DB1"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&lt;ClctdCtrPtyCcyLastQty Ccy="ICH"&gt;141663900.00&lt;/ClctdCtrPtyCcyLastQty&gt;</w:t>
      </w:r>
    </w:p>
    <w:p w14:paraId="4E75502D" w14:textId="77777777" w:rsidR="00D80AAC" w:rsidRPr="005E1196" w:rsidRDefault="00000000">
      <w:pPr>
        <w:rPr>
          <w:sz w:val="20"/>
          <w:lang w:val="nl-BE" w:eastAsia="zh-CN"/>
        </w:rPr>
      </w:pPr>
      <w:r>
        <w:rPr>
          <w:rFonts w:hint="eastAsia"/>
          <w:sz w:val="20"/>
          <w:lang w:val="en-US" w:eastAsia="zh-CN"/>
        </w:rPr>
        <w:tab/>
      </w:r>
      <w:r>
        <w:rPr>
          <w:rFonts w:hint="eastAsia"/>
          <w:sz w:val="20"/>
          <w:lang w:val="en-US" w:eastAsia="zh-CN"/>
        </w:rPr>
        <w:tab/>
      </w:r>
      <w:r>
        <w:rPr>
          <w:rFonts w:hint="eastAsia"/>
          <w:sz w:val="20"/>
          <w:lang w:val="en-US" w:eastAsia="zh-CN"/>
        </w:rPr>
        <w:tab/>
      </w:r>
      <w:r w:rsidRPr="005E1196">
        <w:rPr>
          <w:rFonts w:hint="eastAsia"/>
          <w:sz w:val="20"/>
          <w:lang w:val="nl-BE" w:eastAsia="zh-CN"/>
        </w:rPr>
        <w:t>&lt;ValDt&gt;2014-05-15&lt;/ValDt&gt;</w:t>
      </w:r>
    </w:p>
    <w:p w14:paraId="0591B860" w14:textId="77777777" w:rsidR="00D80AAC" w:rsidRPr="005E1196" w:rsidRDefault="00000000">
      <w:pPr>
        <w:rPr>
          <w:sz w:val="20"/>
          <w:lang w:val="nl-BE" w:eastAsia="zh-CN"/>
        </w:rPr>
      </w:pPr>
      <w:r w:rsidRPr="005E1196">
        <w:rPr>
          <w:rFonts w:hint="eastAsia"/>
          <w:sz w:val="20"/>
          <w:lang w:val="nl-BE" w:eastAsia="zh-CN"/>
        </w:rPr>
        <w:tab/>
      </w:r>
      <w:r w:rsidRPr="005E1196">
        <w:rPr>
          <w:rFonts w:hint="eastAsia"/>
          <w:sz w:val="20"/>
          <w:lang w:val="nl-BE" w:eastAsia="zh-CN"/>
        </w:rPr>
        <w:tab/>
      </w:r>
      <w:r w:rsidRPr="005E1196">
        <w:rPr>
          <w:rFonts w:hint="eastAsia"/>
          <w:sz w:val="20"/>
          <w:lang w:val="nl-BE" w:eastAsia="zh-CN"/>
        </w:rPr>
        <w:tab/>
        <w:t>&lt;RskAmt Ccy="BCN"&gt;2300000000.00&lt;/RskAmt&gt;</w:t>
      </w:r>
    </w:p>
    <w:p w14:paraId="425AEF2D" w14:textId="77777777" w:rsidR="00D80AAC" w:rsidRPr="005E1196" w:rsidRDefault="00000000">
      <w:pPr>
        <w:rPr>
          <w:sz w:val="20"/>
          <w:lang w:val="nl-BE" w:eastAsia="zh-CN"/>
        </w:rPr>
      </w:pPr>
      <w:r w:rsidRPr="005E1196">
        <w:rPr>
          <w:rFonts w:hint="eastAsia"/>
          <w:sz w:val="20"/>
          <w:lang w:val="nl-BE" w:eastAsia="zh-CN"/>
        </w:rPr>
        <w:tab/>
      </w:r>
      <w:r w:rsidRPr="005E1196">
        <w:rPr>
          <w:rFonts w:hint="eastAsia"/>
          <w:sz w:val="20"/>
          <w:lang w:val="nl-BE" w:eastAsia="zh-CN"/>
        </w:rPr>
        <w:tab/>
      </w:r>
      <w:r w:rsidRPr="005E1196">
        <w:rPr>
          <w:rFonts w:hint="eastAsia"/>
          <w:sz w:val="20"/>
          <w:lang w:val="nl-BE" w:eastAsia="zh-CN"/>
        </w:rPr>
        <w:tab/>
      </w:r>
      <w:bookmarkStart w:id="56" w:name="OLE_LINK92"/>
      <w:r w:rsidRPr="005E1196">
        <w:rPr>
          <w:rFonts w:hint="eastAsia"/>
          <w:sz w:val="20"/>
          <w:lang w:val="nl-BE" w:eastAsia="zh-CN"/>
        </w:rPr>
        <w:t>&lt;SctyId&gt;</w:t>
      </w:r>
    </w:p>
    <w:p w14:paraId="359662F2" w14:textId="77777777" w:rsidR="00D80AAC" w:rsidRPr="005E1196" w:rsidRDefault="00000000">
      <w:pPr>
        <w:rPr>
          <w:sz w:val="20"/>
          <w:lang w:val="nl-BE" w:eastAsia="zh-CN"/>
        </w:rPr>
      </w:pPr>
      <w:r w:rsidRPr="005E1196">
        <w:rPr>
          <w:rFonts w:hint="eastAsia"/>
          <w:sz w:val="20"/>
          <w:lang w:val="nl-BE" w:eastAsia="zh-CN"/>
        </w:rPr>
        <w:tab/>
      </w:r>
      <w:r w:rsidRPr="005E1196">
        <w:rPr>
          <w:rFonts w:hint="eastAsia"/>
          <w:sz w:val="20"/>
          <w:lang w:val="nl-BE" w:eastAsia="zh-CN"/>
        </w:rPr>
        <w:tab/>
      </w:r>
      <w:r w:rsidRPr="005E1196">
        <w:rPr>
          <w:rFonts w:hint="eastAsia"/>
          <w:sz w:val="20"/>
          <w:lang w:val="nl-BE" w:eastAsia="zh-CN"/>
        </w:rPr>
        <w:tab/>
      </w:r>
      <w:r w:rsidRPr="005E1196">
        <w:rPr>
          <w:rFonts w:hint="eastAsia"/>
          <w:sz w:val="20"/>
          <w:lang w:val="nl-BE" w:eastAsia="zh-CN"/>
        </w:rPr>
        <w:tab/>
        <w:t>&lt;SctyIdSrc&gt;CDCO&lt;/SctyIdSrc&gt;</w:t>
      </w:r>
    </w:p>
    <w:p w14:paraId="655EB055" w14:textId="77777777" w:rsidR="00D80AAC" w:rsidRPr="005E1196" w:rsidRDefault="00000000">
      <w:pPr>
        <w:rPr>
          <w:sz w:val="20"/>
          <w:lang w:val="nl-BE" w:eastAsia="zh-CN"/>
        </w:rPr>
      </w:pPr>
      <w:r w:rsidRPr="005E1196">
        <w:rPr>
          <w:rFonts w:hint="eastAsia"/>
          <w:sz w:val="20"/>
          <w:lang w:val="nl-BE" w:eastAsia="zh-CN"/>
        </w:rPr>
        <w:tab/>
      </w:r>
      <w:r w:rsidRPr="005E1196">
        <w:rPr>
          <w:rFonts w:hint="eastAsia"/>
          <w:sz w:val="20"/>
          <w:lang w:val="nl-BE" w:eastAsia="zh-CN"/>
        </w:rPr>
        <w:tab/>
      </w:r>
      <w:r w:rsidRPr="005E1196">
        <w:rPr>
          <w:rFonts w:hint="eastAsia"/>
          <w:sz w:val="20"/>
          <w:lang w:val="nl-BE" w:eastAsia="zh-CN"/>
        </w:rPr>
        <w:tab/>
      </w:r>
      <w:r w:rsidRPr="005E1196">
        <w:rPr>
          <w:rFonts w:hint="eastAsia"/>
          <w:sz w:val="20"/>
          <w:lang w:val="nl-BE" w:eastAsia="zh-CN"/>
        </w:rPr>
        <w:tab/>
        <w:t>&lt;SctyId&gt;1000098989843&lt;/SctyId&gt;</w:t>
      </w:r>
    </w:p>
    <w:p w14:paraId="7C9FA596" w14:textId="77777777" w:rsidR="00D80AAC" w:rsidRDefault="00000000">
      <w:pPr>
        <w:rPr>
          <w:sz w:val="20"/>
          <w:lang w:val="en-US" w:eastAsia="zh-CN"/>
        </w:rPr>
      </w:pPr>
      <w:r w:rsidRPr="005E1196">
        <w:rPr>
          <w:rFonts w:hint="eastAsia"/>
          <w:sz w:val="20"/>
          <w:lang w:val="nl-BE" w:eastAsia="zh-CN"/>
        </w:rPr>
        <w:tab/>
      </w:r>
      <w:r w:rsidRPr="005E1196">
        <w:rPr>
          <w:rFonts w:hint="eastAsia"/>
          <w:sz w:val="20"/>
          <w:lang w:val="nl-BE" w:eastAsia="zh-CN"/>
        </w:rPr>
        <w:tab/>
      </w:r>
      <w:r w:rsidRPr="005E1196">
        <w:rPr>
          <w:rFonts w:hint="eastAsia"/>
          <w:sz w:val="20"/>
          <w:lang w:val="nl-BE" w:eastAsia="zh-CN"/>
        </w:rPr>
        <w:tab/>
      </w:r>
      <w:r>
        <w:rPr>
          <w:rFonts w:hint="eastAsia"/>
          <w:sz w:val="20"/>
          <w:lang w:val="en-US" w:eastAsia="zh-CN"/>
        </w:rPr>
        <w:t>&lt;/SctyId&gt;</w:t>
      </w:r>
    </w:p>
    <w:bookmarkEnd w:id="56"/>
    <w:p w14:paraId="13A05D3D"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&lt;DltaInd&gt;1&lt;/DltaInd&gt;</w:t>
      </w:r>
    </w:p>
    <w:p w14:paraId="0A259673"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&lt;/FXDtls&gt;</w:t>
      </w:r>
    </w:p>
    <w:p w14:paraId="7A7DA92C" w14:textId="1DC0D4BD" w:rsidR="00D80AAC" w:rsidRDefault="00000000">
      <w:pPr>
        <w:rPr>
          <w:sz w:val="20"/>
          <w:lang w:val="en-US" w:eastAsia="zh-CN"/>
        </w:rPr>
      </w:pPr>
      <w:r>
        <w:rPr>
          <w:rFonts w:hint="eastAsia"/>
          <w:sz w:val="20"/>
          <w:lang w:val="en-US" w:eastAsia="zh-CN"/>
        </w:rPr>
        <w:tab/>
      </w:r>
      <w:r>
        <w:rPr>
          <w:rFonts w:hint="eastAsia"/>
          <w:sz w:val="20"/>
          <w:lang w:val="en-US" w:eastAsia="zh-CN"/>
        </w:rPr>
        <w:tab/>
        <w:t>&lt;</w:t>
      </w:r>
      <w:r>
        <w:rPr>
          <w:sz w:val="20"/>
          <w:lang w:val="en-US" w:eastAsia="zh-CN"/>
        </w:rPr>
        <w:t>ContraCcy</w:t>
      </w:r>
      <w:r>
        <w:rPr>
          <w:rFonts w:hint="eastAsia"/>
          <w:sz w:val="20"/>
          <w:lang w:val="en-US" w:eastAsia="zh-CN"/>
        </w:rPr>
        <w:t>&gt;</w:t>
      </w:r>
      <w:r>
        <w:rPr>
          <w:sz w:val="20"/>
          <w:lang w:val="en-US" w:eastAsia="zh-CN"/>
        </w:rPr>
        <w:t>CNY</w:t>
      </w:r>
      <w:r>
        <w:rPr>
          <w:rFonts w:hint="eastAsia"/>
          <w:sz w:val="20"/>
          <w:lang w:val="en-US" w:eastAsia="zh-CN"/>
        </w:rPr>
        <w:t>&lt;/</w:t>
      </w:r>
      <w:r>
        <w:rPr>
          <w:sz w:val="20"/>
          <w:lang w:val="en-US" w:eastAsia="zh-CN"/>
        </w:rPr>
        <w:t>ContraCcy</w:t>
      </w:r>
      <w:r>
        <w:rPr>
          <w:rFonts w:hint="eastAsia"/>
          <w:sz w:val="20"/>
          <w:lang w:val="en-US" w:eastAsia="zh-CN"/>
        </w:rPr>
        <w:t>&gt;</w:t>
      </w:r>
    </w:p>
    <w:p w14:paraId="0F76941E"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w:t>
      </w:r>
      <w:r>
        <w:rPr>
          <w:sz w:val="20"/>
          <w:lang w:val="en-US" w:eastAsia="zh-CN"/>
        </w:rPr>
        <w:t>BaseCcyOrAmt</w:t>
      </w:r>
      <w:r>
        <w:rPr>
          <w:rFonts w:hint="eastAsia"/>
          <w:sz w:val="20"/>
          <w:lang w:val="en-US" w:eastAsia="zh-CN"/>
        </w:rPr>
        <w:t>&gt;</w:t>
      </w:r>
    </w:p>
    <w:p w14:paraId="23539E30" w14:textId="7939FF2C"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r>
        <w:rPr>
          <w:sz w:val="20"/>
          <w:lang w:val="en-US" w:eastAsia="zh-CN"/>
        </w:rPr>
        <w:t>Ccy</w:t>
      </w:r>
      <w:r>
        <w:rPr>
          <w:rFonts w:hint="eastAsia"/>
          <w:sz w:val="20"/>
          <w:lang w:val="en-US" w:eastAsia="zh-CN"/>
        </w:rPr>
        <w:t>&gt;</w:t>
      </w:r>
      <w:r>
        <w:rPr>
          <w:sz w:val="20"/>
          <w:lang w:val="en-US" w:eastAsia="zh-CN"/>
        </w:rPr>
        <w:t>USD&lt;/Ccy&gt;</w:t>
      </w:r>
    </w:p>
    <w:p w14:paraId="0B43DB7E" w14:textId="1763D6A8"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r>
        <w:rPr>
          <w:sz w:val="20"/>
          <w:lang w:val="en-US" w:eastAsia="zh-CN"/>
        </w:rPr>
        <w:t>Amt</w:t>
      </w:r>
      <w:r>
        <w:rPr>
          <w:rFonts w:hint="eastAsia"/>
          <w:sz w:val="20"/>
          <w:lang w:val="en-US" w:eastAsia="zh-CN"/>
        </w:rPr>
        <w:t>&gt;</w:t>
      </w:r>
      <w:r w:rsidRPr="005E1196">
        <w:rPr>
          <w:sz w:val="20"/>
          <w:szCs w:val="21"/>
          <w:lang w:val="en-US" w:eastAsia="zh-CN"/>
        </w:rPr>
        <w:t>2300000000.00</w:t>
      </w:r>
      <w:r>
        <w:rPr>
          <w:sz w:val="20"/>
          <w:lang w:val="en-US" w:eastAsia="zh-CN"/>
        </w:rPr>
        <w:t xml:space="preserve">&lt;/Amt&gt;                   </w:t>
      </w:r>
    </w:p>
    <w:p w14:paraId="4E71247C" w14:textId="562CF43F" w:rsidR="00D80AAC" w:rsidRDefault="00000000" w:rsidP="005E1196">
      <w:pPr>
        <w:ind w:firstLineChars="700" w:firstLine="1400"/>
        <w:rPr>
          <w:sz w:val="20"/>
          <w:lang w:val="en-US" w:eastAsia="zh-CN"/>
        </w:rPr>
      </w:pPr>
      <w:r>
        <w:rPr>
          <w:rFonts w:hint="eastAsia"/>
          <w:sz w:val="20"/>
          <w:lang w:val="en-US" w:eastAsia="zh-CN"/>
        </w:rPr>
        <w:t xml:space="preserve"> &lt;/</w:t>
      </w:r>
      <w:r>
        <w:rPr>
          <w:sz w:val="20"/>
          <w:lang w:val="en-US" w:eastAsia="zh-CN"/>
        </w:rPr>
        <w:t>BaseCcyOrAmt</w:t>
      </w:r>
      <w:r>
        <w:rPr>
          <w:rFonts w:hint="eastAsia"/>
          <w:sz w:val="20"/>
          <w:lang w:val="en-US" w:eastAsia="zh-CN"/>
        </w:rPr>
        <w:t>&gt;</w:t>
      </w:r>
    </w:p>
    <w:p w14:paraId="06931FA0"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w:t>
      </w:r>
      <w:r>
        <w:rPr>
          <w:sz w:val="20"/>
          <w:lang w:val="en-US" w:eastAsia="zh-CN"/>
        </w:rPr>
        <w:t>TrgtCcyOrAmt</w:t>
      </w:r>
      <w:r>
        <w:rPr>
          <w:rFonts w:hint="eastAsia"/>
          <w:sz w:val="20"/>
          <w:lang w:val="en-US" w:eastAsia="zh-CN"/>
        </w:rPr>
        <w:t>&gt;</w:t>
      </w:r>
    </w:p>
    <w:p w14:paraId="5530E536" w14:textId="29BB0411"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r>
        <w:rPr>
          <w:sz w:val="20"/>
          <w:lang w:val="en-US" w:eastAsia="zh-CN"/>
        </w:rPr>
        <w:t>Ccy</w:t>
      </w:r>
      <w:r>
        <w:rPr>
          <w:rFonts w:hint="eastAsia"/>
          <w:sz w:val="20"/>
          <w:lang w:val="en-US" w:eastAsia="zh-CN"/>
        </w:rPr>
        <w:t>&gt;</w:t>
      </w:r>
      <w:r>
        <w:rPr>
          <w:sz w:val="20"/>
          <w:lang w:val="en-US" w:eastAsia="zh-CN"/>
        </w:rPr>
        <w:t>CNY&lt;/Ccy&gt;</w:t>
      </w:r>
    </w:p>
    <w:p w14:paraId="4FD62946" w14:textId="09406C64" w:rsidR="00D80AAC" w:rsidRDefault="00000000">
      <w:pPr>
        <w:rPr>
          <w:sz w:val="20"/>
          <w:lang w:val="en-US" w:eastAsia="zh-CN"/>
        </w:rPr>
      </w:pPr>
      <w:r>
        <w:rPr>
          <w:rFonts w:hint="eastAsia"/>
          <w:sz w:val="20"/>
          <w:lang w:val="en-US" w:eastAsia="zh-CN"/>
        </w:rPr>
        <w:tab/>
      </w:r>
      <w:r>
        <w:rPr>
          <w:rFonts w:hint="eastAsia"/>
          <w:sz w:val="20"/>
          <w:lang w:val="en-US" w:eastAsia="zh-CN"/>
        </w:rPr>
        <w:tab/>
      </w:r>
      <w:r>
        <w:rPr>
          <w:rFonts w:hint="eastAsia"/>
          <w:sz w:val="20"/>
          <w:lang w:val="en-US" w:eastAsia="zh-CN"/>
        </w:rPr>
        <w:tab/>
        <w:t>&lt;</w:t>
      </w:r>
      <w:r>
        <w:rPr>
          <w:sz w:val="20"/>
          <w:lang w:val="en-US" w:eastAsia="zh-CN"/>
        </w:rPr>
        <w:t>Amt</w:t>
      </w:r>
      <w:r>
        <w:rPr>
          <w:rFonts w:hint="eastAsia"/>
          <w:sz w:val="20"/>
          <w:lang w:val="en-US" w:eastAsia="zh-CN"/>
        </w:rPr>
        <w:t>&gt;141663900.00</w:t>
      </w:r>
      <w:r>
        <w:rPr>
          <w:sz w:val="20"/>
          <w:lang w:val="en-US" w:eastAsia="zh-CN"/>
        </w:rPr>
        <w:t xml:space="preserve">&lt;/Amt&gt;                   </w:t>
      </w:r>
    </w:p>
    <w:p w14:paraId="65FA4868" w14:textId="7596A5C0" w:rsidR="00D80AAC" w:rsidRDefault="00000000">
      <w:pPr>
        <w:ind w:firstLineChars="700" w:firstLine="1400"/>
        <w:rPr>
          <w:sz w:val="20"/>
          <w:lang w:val="en-US" w:eastAsia="zh-CN"/>
        </w:rPr>
      </w:pPr>
      <w:r>
        <w:rPr>
          <w:rFonts w:hint="eastAsia"/>
          <w:sz w:val="20"/>
          <w:lang w:val="en-US" w:eastAsia="zh-CN"/>
        </w:rPr>
        <w:t xml:space="preserve"> &lt;/</w:t>
      </w:r>
      <w:r>
        <w:rPr>
          <w:sz w:val="20"/>
          <w:lang w:val="en-US" w:eastAsia="zh-CN"/>
        </w:rPr>
        <w:t>TrgtCcyOrAmt</w:t>
      </w:r>
      <w:r>
        <w:rPr>
          <w:rFonts w:hint="eastAsia"/>
          <w:sz w:val="20"/>
          <w:lang w:val="en-US" w:eastAsia="zh-CN"/>
        </w:rPr>
        <w:t>&gt;</w:t>
      </w:r>
    </w:p>
    <w:p w14:paraId="5136610F" w14:textId="4FA0E3D2" w:rsidR="00D80AAC" w:rsidRDefault="00000000">
      <w:pPr>
        <w:rPr>
          <w:sz w:val="20"/>
          <w:lang w:val="en-US" w:eastAsia="zh-CN"/>
        </w:rPr>
      </w:pPr>
      <w:r>
        <w:rPr>
          <w:rFonts w:hint="eastAsia"/>
          <w:sz w:val="20"/>
          <w:lang w:val="en-US" w:eastAsia="zh-CN"/>
        </w:rPr>
        <w:tab/>
      </w:r>
      <w:r>
        <w:rPr>
          <w:rFonts w:hint="eastAsia"/>
          <w:sz w:val="20"/>
          <w:lang w:val="en-US" w:eastAsia="zh-CN"/>
        </w:rPr>
        <w:tab/>
        <w:t>&lt;</w:t>
      </w:r>
      <w:r>
        <w:rPr>
          <w:sz w:val="20"/>
          <w:lang w:val="en-US" w:eastAsia="zh-CN"/>
        </w:rPr>
        <w:t>DtConfd</w:t>
      </w:r>
      <w:r>
        <w:rPr>
          <w:rFonts w:hint="eastAsia"/>
          <w:sz w:val="20"/>
          <w:lang w:val="en-US" w:eastAsia="zh-CN"/>
        </w:rPr>
        <w:t>&gt;2014-05-13&lt;/</w:t>
      </w:r>
      <w:r>
        <w:rPr>
          <w:sz w:val="20"/>
          <w:lang w:val="en-US" w:eastAsia="zh-CN"/>
        </w:rPr>
        <w:t>DtConfd</w:t>
      </w:r>
      <w:r>
        <w:rPr>
          <w:rFonts w:hint="eastAsia"/>
          <w:sz w:val="20"/>
          <w:lang w:val="en-US" w:eastAsia="zh-CN"/>
        </w:rPr>
        <w:t>&gt;</w:t>
      </w:r>
    </w:p>
    <w:p w14:paraId="5F097079" w14:textId="77777777" w:rsidR="00D80AAC" w:rsidRDefault="00000000">
      <w:pPr>
        <w:rPr>
          <w:sz w:val="20"/>
          <w:lang w:val="en-US" w:eastAsia="zh-CN"/>
        </w:rPr>
      </w:pPr>
      <w:r>
        <w:rPr>
          <w:rFonts w:hint="eastAsia"/>
          <w:sz w:val="20"/>
          <w:lang w:val="en-US" w:eastAsia="zh-CN"/>
        </w:rPr>
        <w:tab/>
        <w:t>&lt;/TradDtl&gt;</w:t>
      </w:r>
    </w:p>
    <w:p w14:paraId="082CC2BA" w14:textId="77777777" w:rsidR="00D80AAC" w:rsidRDefault="00000000">
      <w:pPr>
        <w:rPr>
          <w:sz w:val="20"/>
          <w:lang w:val="en-US" w:eastAsia="zh-CN"/>
        </w:rPr>
      </w:pPr>
      <w:r>
        <w:rPr>
          <w:rFonts w:hint="eastAsia"/>
          <w:sz w:val="20"/>
          <w:lang w:val="en-US" w:eastAsia="zh-CN"/>
        </w:rPr>
        <w:tab/>
        <w:t>&lt;ReqRspndr&gt;0&lt;/ReqRspndr&gt;</w:t>
      </w:r>
    </w:p>
    <w:p w14:paraId="38371B35" w14:textId="77777777" w:rsidR="00D80AAC" w:rsidRDefault="00000000">
      <w:pPr>
        <w:rPr>
          <w:lang w:eastAsia="zh-CN"/>
        </w:rPr>
      </w:pPr>
      <w:r>
        <w:rPr>
          <w:rFonts w:hint="eastAsia"/>
          <w:sz w:val="20"/>
          <w:lang w:val="en-US" w:eastAsia="zh-CN"/>
        </w:rPr>
        <w:t>&lt;/FXTradCaptrRpt&gt;</w:t>
      </w:r>
    </w:p>
    <w:bookmarkEnd w:id="34"/>
    <w:bookmarkEnd w:id="35"/>
    <w:bookmarkEnd w:id="36"/>
    <w:bookmarkEnd w:id="37"/>
    <w:bookmarkEnd w:id="38"/>
    <w:bookmarkEnd w:id="39"/>
    <w:bookmarkEnd w:id="40"/>
    <w:bookmarkEnd w:id="41"/>
    <w:bookmarkEnd w:id="42"/>
    <w:bookmarkEnd w:id="43"/>
    <w:p w14:paraId="351B9E97" w14:textId="77777777" w:rsidR="00D80AAC" w:rsidRDefault="00000000">
      <w:pPr>
        <w:pStyle w:val="BlockLabel"/>
        <w:ind w:left="0"/>
        <w:rPr>
          <w:b w:val="0"/>
          <w:lang w:eastAsia="zh-CN"/>
        </w:rPr>
      </w:pPr>
      <w:r>
        <w:rPr>
          <w:b w:val="0"/>
        </w:rPr>
        <w:t>ForeignExchangeTradeCaptureReportAcknowledgment:</w:t>
      </w:r>
    </w:p>
    <w:p w14:paraId="7F9FD4A1" w14:textId="77777777" w:rsidR="00D80AAC" w:rsidRDefault="00000000">
      <w:pPr>
        <w:rPr>
          <w:sz w:val="20"/>
          <w:lang w:val="en-US" w:eastAsia="zh-CN"/>
        </w:rPr>
      </w:pPr>
      <w:r>
        <w:rPr>
          <w:rFonts w:hint="eastAsia"/>
          <w:sz w:val="20"/>
          <w:lang w:val="en-US" w:eastAsia="zh-CN"/>
        </w:rPr>
        <w:t>&lt;FXTradCaptrRptAck &gt;</w:t>
      </w:r>
    </w:p>
    <w:p w14:paraId="31AD1329" w14:textId="77777777" w:rsidR="00D80AAC" w:rsidRDefault="00000000">
      <w:pPr>
        <w:rPr>
          <w:sz w:val="20"/>
          <w:lang w:val="en-US" w:eastAsia="zh-CN"/>
        </w:rPr>
      </w:pPr>
      <w:r>
        <w:rPr>
          <w:rFonts w:hint="eastAsia"/>
          <w:sz w:val="20"/>
          <w:lang w:val="en-US" w:eastAsia="zh-CN"/>
        </w:rPr>
        <w:tab/>
        <w:t>&lt;AckId&gt;</w:t>
      </w:r>
    </w:p>
    <w:p w14:paraId="57C4CA4F"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&lt;Id&gt;ACk-CFETS-FA-ADF-AENCH&lt;/Id&gt;</w:t>
      </w:r>
    </w:p>
    <w:p w14:paraId="33921E4E" w14:textId="77777777" w:rsidR="00D80AAC" w:rsidRDefault="00000000">
      <w:pPr>
        <w:rPr>
          <w:sz w:val="20"/>
          <w:lang w:val="en-US" w:eastAsia="zh-CN"/>
        </w:rPr>
      </w:pPr>
      <w:r>
        <w:rPr>
          <w:rFonts w:hint="eastAsia"/>
          <w:sz w:val="20"/>
          <w:lang w:val="en-US" w:eastAsia="zh-CN"/>
        </w:rPr>
        <w:tab/>
      </w:r>
      <w:r>
        <w:rPr>
          <w:rFonts w:hint="eastAsia"/>
          <w:sz w:val="20"/>
          <w:lang w:val="en-US" w:eastAsia="zh-CN"/>
        </w:rPr>
        <w:tab/>
        <w:t>&lt;CreDtTm&gt;2014-05-13T10:12:56.159&lt;/CreDtTm&gt;</w:t>
      </w:r>
    </w:p>
    <w:p w14:paraId="07A15581" w14:textId="77777777" w:rsidR="00D80AAC" w:rsidRDefault="00000000">
      <w:pPr>
        <w:rPr>
          <w:sz w:val="20"/>
          <w:lang w:val="en-US" w:eastAsia="zh-CN"/>
        </w:rPr>
      </w:pPr>
      <w:r>
        <w:rPr>
          <w:rFonts w:hint="eastAsia"/>
          <w:sz w:val="20"/>
          <w:lang w:val="en-US" w:eastAsia="zh-CN"/>
        </w:rPr>
        <w:tab/>
        <w:t>&lt;/AckId&gt;</w:t>
      </w:r>
    </w:p>
    <w:p w14:paraId="5359EE0F" w14:textId="77777777" w:rsidR="00D80AAC" w:rsidRDefault="00000000">
      <w:pPr>
        <w:rPr>
          <w:sz w:val="20"/>
          <w:lang w:val="en-US" w:eastAsia="zh-CN"/>
        </w:rPr>
      </w:pPr>
      <w:r>
        <w:rPr>
          <w:rFonts w:hint="eastAsia"/>
          <w:sz w:val="20"/>
          <w:lang w:val="en-US" w:eastAsia="zh-CN"/>
        </w:rPr>
        <w:tab/>
        <w:t>&lt;TradId&gt;5.1.19050456&lt;/TradId&gt;</w:t>
      </w:r>
    </w:p>
    <w:p w14:paraId="3C0E9821" w14:textId="77777777" w:rsidR="00D80AAC" w:rsidRDefault="00000000">
      <w:pPr>
        <w:rPr>
          <w:sz w:val="20"/>
          <w:lang w:val="en-US" w:eastAsia="zh-CN"/>
        </w:rPr>
      </w:pPr>
      <w:r>
        <w:rPr>
          <w:rFonts w:hint="eastAsia"/>
          <w:sz w:val="20"/>
          <w:lang w:val="en-US" w:eastAsia="zh-CN"/>
        </w:rPr>
        <w:lastRenderedPageBreak/>
        <w:tab/>
        <w:t>&lt;Sts&gt;PACK&lt;/Sts&gt;</w:t>
      </w:r>
    </w:p>
    <w:p w14:paraId="16EF0C4C" w14:textId="77777777" w:rsidR="00D80AAC" w:rsidRDefault="00000000">
      <w:pPr>
        <w:rPr>
          <w:color w:val="000000"/>
          <w:szCs w:val="24"/>
          <w:highlight w:val="white"/>
        </w:rPr>
      </w:pPr>
      <w:r>
        <w:rPr>
          <w:rFonts w:hint="eastAsia"/>
          <w:sz w:val="20"/>
          <w:lang w:val="en-US" w:eastAsia="zh-CN"/>
        </w:rPr>
        <w:t>&lt;/FXTradCaptrRptAck&gt;</w:t>
      </w:r>
    </w:p>
    <w:p w14:paraId="6BB77F12" w14:textId="77777777" w:rsidR="00D80AAC" w:rsidRDefault="00D80AAC">
      <w:pPr>
        <w:rPr>
          <w:lang w:eastAsia="zh-CN"/>
        </w:rPr>
      </w:pPr>
    </w:p>
    <w:p w14:paraId="07BF8B61" w14:textId="77777777" w:rsidR="00D80AAC" w:rsidRDefault="00D80AAC">
      <w:pPr>
        <w:rPr>
          <w:lang w:eastAsia="zh-CN"/>
        </w:rPr>
        <w:sectPr w:rsidR="00D80AAC" w:rsidSect="00111B87">
          <w:headerReference w:type="default" r:id="rId29"/>
          <w:footerReference w:type="default" r:id="rId30"/>
          <w:pgSz w:w="11907" w:h="16840"/>
          <w:pgMar w:top="1021" w:right="1304" w:bottom="1701" w:left="1304" w:header="567" w:footer="531" w:gutter="0"/>
          <w:cols w:space="720"/>
          <w:formProt w:val="0"/>
          <w:docGrid w:linePitch="326"/>
        </w:sectPr>
      </w:pPr>
    </w:p>
    <w:p w14:paraId="104155CE" w14:textId="77777777" w:rsidR="00D80AAC" w:rsidRDefault="00000000">
      <w:pPr>
        <w:pStyle w:val="Heading1"/>
      </w:pPr>
      <w:bookmarkStart w:id="57" w:name="_Toc348941504"/>
      <w:bookmarkStart w:id="58" w:name="_Toc190954143"/>
      <w:r>
        <w:lastRenderedPageBreak/>
        <w:t>Revision Record</w:t>
      </w:r>
      <w:bookmarkEnd w:id="57"/>
      <w:bookmarkEnd w:id="58"/>
    </w:p>
    <w:p w14:paraId="35858B4A" w14:textId="77777777" w:rsidR="00D80AAC" w:rsidRDefault="00D80AAC">
      <w:pPr>
        <w:rPr>
          <w:rFonts w:ascii="Arial" w:hAnsi="Arial"/>
          <w:b/>
          <w:sz w:val="32"/>
        </w:rPr>
      </w:pPr>
    </w:p>
    <w:tbl>
      <w:tblPr>
        <w:tblStyle w:val="TableGrid"/>
        <w:tblW w:w="0" w:type="auto"/>
        <w:tblLook w:val="04A0" w:firstRow="1" w:lastRow="0" w:firstColumn="1" w:lastColumn="0" w:noHBand="0" w:noVBand="1"/>
      </w:tblPr>
      <w:tblGrid>
        <w:gridCol w:w="1884"/>
        <w:gridCol w:w="1894"/>
        <w:gridCol w:w="1878"/>
        <w:gridCol w:w="1977"/>
        <w:gridCol w:w="1882"/>
      </w:tblGrid>
      <w:tr w:rsidR="00D80AAC" w14:paraId="560C7C7C" w14:textId="77777777" w:rsidTr="005E1196">
        <w:tc>
          <w:tcPr>
            <w:tcW w:w="1884" w:type="dxa"/>
          </w:tcPr>
          <w:p w14:paraId="5F3D6C59" w14:textId="77777777" w:rsidR="00D80AAC" w:rsidRDefault="00000000">
            <w:pPr>
              <w:rPr>
                <w:rFonts w:ascii="Arial" w:hAnsi="Arial" w:cs="Arial"/>
                <w:b/>
                <w:sz w:val="20"/>
              </w:rPr>
            </w:pPr>
            <w:r>
              <w:rPr>
                <w:rFonts w:ascii="Arial" w:hAnsi="Arial" w:cs="Arial"/>
                <w:b/>
                <w:sz w:val="20"/>
              </w:rPr>
              <w:t>Revision</w:t>
            </w:r>
          </w:p>
        </w:tc>
        <w:tc>
          <w:tcPr>
            <w:tcW w:w="1894" w:type="dxa"/>
          </w:tcPr>
          <w:p w14:paraId="527283B3" w14:textId="77777777" w:rsidR="00D80AAC" w:rsidRDefault="00000000">
            <w:pPr>
              <w:rPr>
                <w:rFonts w:ascii="Arial" w:hAnsi="Arial" w:cs="Arial"/>
                <w:b/>
                <w:sz w:val="20"/>
              </w:rPr>
            </w:pPr>
            <w:r>
              <w:rPr>
                <w:rFonts w:ascii="Arial" w:hAnsi="Arial" w:cs="Arial"/>
                <w:b/>
                <w:sz w:val="20"/>
              </w:rPr>
              <w:t>Date</w:t>
            </w:r>
          </w:p>
        </w:tc>
        <w:tc>
          <w:tcPr>
            <w:tcW w:w="1878" w:type="dxa"/>
          </w:tcPr>
          <w:p w14:paraId="0E333D0D" w14:textId="77777777" w:rsidR="00D80AAC" w:rsidRDefault="00000000">
            <w:pPr>
              <w:rPr>
                <w:rFonts w:ascii="Arial" w:hAnsi="Arial" w:cs="Arial"/>
                <w:b/>
                <w:sz w:val="20"/>
              </w:rPr>
            </w:pPr>
            <w:r>
              <w:rPr>
                <w:rFonts w:ascii="Arial" w:hAnsi="Arial" w:cs="Arial"/>
                <w:b/>
                <w:sz w:val="20"/>
              </w:rPr>
              <w:t>Author</w:t>
            </w:r>
          </w:p>
        </w:tc>
        <w:tc>
          <w:tcPr>
            <w:tcW w:w="1977" w:type="dxa"/>
          </w:tcPr>
          <w:p w14:paraId="5EB9D916" w14:textId="77777777" w:rsidR="00D80AAC" w:rsidRDefault="00000000">
            <w:pPr>
              <w:rPr>
                <w:rFonts w:ascii="Arial" w:hAnsi="Arial" w:cs="Arial"/>
                <w:b/>
                <w:sz w:val="20"/>
              </w:rPr>
            </w:pPr>
            <w:r>
              <w:rPr>
                <w:rFonts w:ascii="Arial" w:hAnsi="Arial" w:cs="Arial"/>
                <w:b/>
                <w:sz w:val="20"/>
              </w:rPr>
              <w:t>Description</w:t>
            </w:r>
          </w:p>
        </w:tc>
        <w:tc>
          <w:tcPr>
            <w:tcW w:w="1882" w:type="dxa"/>
          </w:tcPr>
          <w:p w14:paraId="1ACA1821" w14:textId="77777777" w:rsidR="00D80AAC" w:rsidRDefault="00000000">
            <w:pPr>
              <w:rPr>
                <w:rFonts w:ascii="Arial" w:hAnsi="Arial" w:cs="Arial"/>
                <w:b/>
                <w:sz w:val="20"/>
              </w:rPr>
            </w:pPr>
            <w:r>
              <w:rPr>
                <w:rFonts w:ascii="Arial" w:hAnsi="Arial" w:cs="Arial"/>
                <w:b/>
                <w:sz w:val="20"/>
              </w:rPr>
              <w:t>Sections affected</w:t>
            </w:r>
          </w:p>
        </w:tc>
      </w:tr>
      <w:tr w:rsidR="00D80AAC" w14:paraId="22225209" w14:textId="77777777" w:rsidTr="005E1196">
        <w:tc>
          <w:tcPr>
            <w:tcW w:w="1884" w:type="dxa"/>
          </w:tcPr>
          <w:p w14:paraId="01E5B7FB" w14:textId="72DA92D0" w:rsidR="00D80AAC" w:rsidRDefault="00000000">
            <w:pPr>
              <w:rPr>
                <w:rFonts w:ascii="Arial" w:hAnsi="Arial" w:cs="Arial"/>
                <w:sz w:val="18"/>
                <w:lang w:eastAsia="zh-CN"/>
              </w:rPr>
            </w:pPr>
            <w:r>
              <w:rPr>
                <w:rFonts w:ascii="Arial" w:hAnsi="Arial" w:cs="Arial"/>
                <w:sz w:val="18"/>
              </w:rPr>
              <w:t>v1</w:t>
            </w:r>
            <w:r w:rsidR="00125377">
              <w:rPr>
                <w:rFonts w:ascii="Arial" w:hAnsi="Arial" w:cs="Arial"/>
                <w:sz w:val="18"/>
              </w:rPr>
              <w:t>.0</w:t>
            </w:r>
          </w:p>
        </w:tc>
        <w:tc>
          <w:tcPr>
            <w:tcW w:w="1894" w:type="dxa"/>
          </w:tcPr>
          <w:p w14:paraId="64CFC969" w14:textId="3A9B6C55" w:rsidR="00D80AAC" w:rsidRDefault="00D839EC">
            <w:pPr>
              <w:rPr>
                <w:rFonts w:ascii="Arial" w:hAnsi="Arial" w:cs="Arial"/>
                <w:sz w:val="18"/>
              </w:rPr>
            </w:pPr>
            <w:r>
              <w:rPr>
                <w:rFonts w:ascii="Arial" w:hAnsi="Arial" w:cs="Arial"/>
                <w:sz w:val="18"/>
              </w:rPr>
              <w:t>December 2024</w:t>
            </w:r>
          </w:p>
        </w:tc>
        <w:tc>
          <w:tcPr>
            <w:tcW w:w="1878" w:type="dxa"/>
          </w:tcPr>
          <w:p w14:paraId="126EA7F4" w14:textId="1DAAD914" w:rsidR="00D80AAC" w:rsidRDefault="00000000">
            <w:pPr>
              <w:rPr>
                <w:rFonts w:ascii="Arial" w:hAnsi="Arial" w:cs="Arial"/>
                <w:sz w:val="18"/>
                <w:lang w:eastAsia="zh-CN"/>
              </w:rPr>
            </w:pPr>
            <w:r>
              <w:rPr>
                <w:rFonts w:ascii="Arial" w:hAnsi="Arial" w:cs="Arial" w:hint="eastAsia"/>
                <w:sz w:val="18"/>
                <w:lang w:eastAsia="zh-CN"/>
              </w:rPr>
              <w:t>CFETS</w:t>
            </w:r>
            <w:r w:rsidR="00D839EC">
              <w:rPr>
                <w:rFonts w:ascii="Arial" w:hAnsi="Arial" w:cs="Arial"/>
                <w:sz w:val="18"/>
                <w:lang w:eastAsia="zh-CN"/>
              </w:rPr>
              <w:t xml:space="preserve"> / ISO 20022 RA</w:t>
            </w:r>
          </w:p>
        </w:tc>
        <w:tc>
          <w:tcPr>
            <w:tcW w:w="1977" w:type="dxa"/>
          </w:tcPr>
          <w:p w14:paraId="3A2DE7D9" w14:textId="7797CF91" w:rsidR="00D80AAC" w:rsidRDefault="00000000">
            <w:pPr>
              <w:rPr>
                <w:rFonts w:ascii="Arial" w:hAnsi="Arial" w:cs="Arial"/>
                <w:sz w:val="18"/>
                <w:lang w:eastAsia="zh-CN"/>
              </w:rPr>
            </w:pPr>
            <w:r>
              <w:rPr>
                <w:rFonts w:ascii="Arial" w:hAnsi="Arial" w:cs="Arial"/>
                <w:sz w:val="18"/>
                <w:lang w:eastAsia="zh-CN"/>
              </w:rPr>
              <w:t xml:space="preserve">Draft version for </w:t>
            </w:r>
            <w:r w:rsidR="00D839EC">
              <w:rPr>
                <w:rFonts w:ascii="Arial" w:hAnsi="Arial" w:cs="Arial"/>
                <w:sz w:val="18"/>
                <w:lang w:eastAsia="zh-CN"/>
              </w:rPr>
              <w:t>review</w:t>
            </w:r>
            <w:r>
              <w:rPr>
                <w:rFonts w:ascii="Arial" w:hAnsi="Arial" w:cs="Arial"/>
                <w:sz w:val="18"/>
                <w:lang w:eastAsia="zh-CN"/>
              </w:rPr>
              <w:t xml:space="preserve"> by the SEG</w:t>
            </w:r>
          </w:p>
        </w:tc>
        <w:tc>
          <w:tcPr>
            <w:tcW w:w="1882" w:type="dxa"/>
          </w:tcPr>
          <w:p w14:paraId="0E24501E" w14:textId="1602F3F3" w:rsidR="00D80AAC" w:rsidRDefault="00000000">
            <w:pPr>
              <w:rPr>
                <w:rFonts w:ascii="Arial" w:hAnsi="Arial" w:cs="Arial"/>
                <w:sz w:val="18"/>
                <w:lang w:eastAsia="zh-CN"/>
              </w:rPr>
            </w:pPr>
            <w:r>
              <w:rPr>
                <w:rFonts w:ascii="Arial" w:hAnsi="Arial" w:cs="Arial"/>
                <w:sz w:val="18"/>
                <w:lang w:eastAsia="zh-CN"/>
              </w:rPr>
              <w:t>All</w:t>
            </w:r>
          </w:p>
        </w:tc>
      </w:tr>
      <w:tr w:rsidR="00D80AAC" w14:paraId="02E0D39C" w14:textId="77777777" w:rsidTr="005E1196">
        <w:tc>
          <w:tcPr>
            <w:tcW w:w="1884" w:type="dxa"/>
          </w:tcPr>
          <w:p w14:paraId="11076C36" w14:textId="0E97D526" w:rsidR="00D80AAC" w:rsidRDefault="005C398A">
            <w:pPr>
              <w:rPr>
                <w:rFonts w:ascii="Arial" w:hAnsi="Arial" w:cs="Arial"/>
                <w:sz w:val="18"/>
              </w:rPr>
            </w:pPr>
            <w:r>
              <w:rPr>
                <w:rFonts w:ascii="Arial" w:hAnsi="Arial" w:cs="Arial"/>
                <w:sz w:val="18"/>
              </w:rPr>
              <w:t>V</w:t>
            </w:r>
            <w:r w:rsidR="00125377">
              <w:rPr>
                <w:rFonts w:ascii="Arial" w:hAnsi="Arial" w:cs="Arial"/>
                <w:sz w:val="18"/>
              </w:rPr>
              <w:t>2</w:t>
            </w:r>
            <w:r>
              <w:rPr>
                <w:rFonts w:ascii="Arial" w:hAnsi="Arial" w:cs="Arial"/>
                <w:sz w:val="18"/>
              </w:rPr>
              <w:t>.</w:t>
            </w:r>
            <w:r w:rsidR="00125377">
              <w:rPr>
                <w:rFonts w:ascii="Arial" w:hAnsi="Arial" w:cs="Arial"/>
                <w:sz w:val="18"/>
              </w:rPr>
              <w:t>0</w:t>
            </w:r>
          </w:p>
        </w:tc>
        <w:tc>
          <w:tcPr>
            <w:tcW w:w="1894" w:type="dxa"/>
          </w:tcPr>
          <w:p w14:paraId="64CF1E8B" w14:textId="1FB7B89B" w:rsidR="00D80AAC" w:rsidRDefault="005C398A">
            <w:pPr>
              <w:rPr>
                <w:rFonts w:ascii="Arial" w:hAnsi="Arial" w:cs="Arial"/>
                <w:sz w:val="18"/>
              </w:rPr>
            </w:pPr>
            <w:r>
              <w:rPr>
                <w:rFonts w:ascii="Arial" w:hAnsi="Arial" w:cs="Arial"/>
                <w:sz w:val="18"/>
              </w:rPr>
              <w:t>February 2025</w:t>
            </w:r>
          </w:p>
        </w:tc>
        <w:tc>
          <w:tcPr>
            <w:tcW w:w="1878" w:type="dxa"/>
          </w:tcPr>
          <w:p w14:paraId="78D3ACE9" w14:textId="6926FE8A" w:rsidR="00D80AAC" w:rsidRDefault="005C398A">
            <w:pPr>
              <w:rPr>
                <w:rFonts w:ascii="Arial" w:hAnsi="Arial" w:cs="Arial"/>
                <w:sz w:val="18"/>
              </w:rPr>
            </w:pPr>
            <w:r>
              <w:rPr>
                <w:rFonts w:ascii="Arial" w:hAnsi="Arial" w:cs="Arial"/>
                <w:sz w:val="18"/>
              </w:rPr>
              <w:t>ISO 20022 RA</w:t>
            </w:r>
          </w:p>
        </w:tc>
        <w:tc>
          <w:tcPr>
            <w:tcW w:w="1977" w:type="dxa"/>
          </w:tcPr>
          <w:p w14:paraId="6B9D4E7E" w14:textId="304D4132" w:rsidR="00D80AAC" w:rsidRDefault="005C398A">
            <w:pPr>
              <w:rPr>
                <w:rFonts w:ascii="Arial" w:hAnsi="Arial" w:cs="Arial"/>
                <w:sz w:val="18"/>
              </w:rPr>
            </w:pPr>
            <w:r>
              <w:rPr>
                <w:rFonts w:ascii="Arial" w:hAnsi="Arial" w:cs="Arial"/>
                <w:sz w:val="18"/>
              </w:rPr>
              <w:t>Final version</w:t>
            </w:r>
          </w:p>
        </w:tc>
        <w:tc>
          <w:tcPr>
            <w:tcW w:w="1882" w:type="dxa"/>
          </w:tcPr>
          <w:p w14:paraId="0CD92EB0" w14:textId="79AEE7AB" w:rsidR="00D80AAC" w:rsidRDefault="005C398A">
            <w:pPr>
              <w:rPr>
                <w:rFonts w:ascii="Arial" w:hAnsi="Arial" w:cs="Arial"/>
                <w:sz w:val="18"/>
              </w:rPr>
            </w:pPr>
            <w:r>
              <w:rPr>
                <w:rFonts w:ascii="Arial" w:hAnsi="Arial" w:cs="Arial"/>
                <w:sz w:val="18"/>
              </w:rPr>
              <w:t>All</w:t>
            </w:r>
          </w:p>
        </w:tc>
      </w:tr>
    </w:tbl>
    <w:p w14:paraId="0622A798" w14:textId="77777777" w:rsidR="00D80AAC" w:rsidRDefault="00D80AAC">
      <w:pPr>
        <w:rPr>
          <w:rFonts w:ascii="Arial" w:hAnsi="Arial" w:cs="Arial"/>
          <w:sz w:val="22"/>
        </w:rPr>
      </w:pPr>
    </w:p>
    <w:p w14:paraId="7A84343B" w14:textId="77777777" w:rsidR="00D80AAC" w:rsidRDefault="00000000">
      <w:pPr>
        <w:autoSpaceDE w:val="0"/>
        <w:autoSpaceDN w:val="0"/>
        <w:adjustRightInd w:val="0"/>
        <w:spacing w:before="0"/>
        <w:rPr>
          <w:rFonts w:ascii="Arial" w:hAnsi="Arial" w:cs="Arial"/>
          <w:sz w:val="18"/>
          <w:lang w:eastAsia="en-GB"/>
        </w:rPr>
      </w:pPr>
      <w:r>
        <w:rPr>
          <w:rFonts w:ascii="Arial" w:hAnsi="Arial" w:cs="Arial"/>
          <w:b/>
          <w:bCs/>
          <w:sz w:val="18"/>
          <w:lang w:eastAsia="en-GB"/>
        </w:rPr>
        <w:t>Disclaimer</w:t>
      </w:r>
      <w:r>
        <w:rPr>
          <w:rFonts w:ascii="Arial" w:hAnsi="Arial" w:cs="Arial"/>
          <w:sz w:val="18"/>
          <w:lang w:eastAsia="en-GB"/>
        </w:rPr>
        <w:t>:</w:t>
      </w:r>
    </w:p>
    <w:p w14:paraId="3CD4AD3E" w14:textId="77777777" w:rsidR="00D80AAC" w:rsidRDefault="00000000">
      <w:pPr>
        <w:autoSpaceDE w:val="0"/>
        <w:autoSpaceDN w:val="0"/>
        <w:adjustRightInd w:val="0"/>
        <w:spacing w:before="0"/>
        <w:rPr>
          <w:rFonts w:ascii="Arial" w:hAnsi="Arial" w:cs="Arial"/>
          <w:sz w:val="18"/>
          <w:lang w:eastAsia="en-GB"/>
        </w:rPr>
      </w:pPr>
      <w:r>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4606EAC8" w14:textId="77777777" w:rsidR="00D80AAC" w:rsidRDefault="00000000">
      <w:pPr>
        <w:autoSpaceDE w:val="0"/>
        <w:autoSpaceDN w:val="0"/>
        <w:adjustRightInd w:val="0"/>
        <w:spacing w:before="0"/>
        <w:rPr>
          <w:rFonts w:ascii="Arial" w:hAnsi="Arial" w:cs="Arial"/>
          <w:sz w:val="18"/>
          <w:lang w:eastAsia="en-GB"/>
        </w:rPr>
      </w:pPr>
      <w:r>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1269CA88" w14:textId="77777777" w:rsidR="00D80AAC" w:rsidRDefault="00D80AAC">
      <w:pPr>
        <w:autoSpaceDE w:val="0"/>
        <w:autoSpaceDN w:val="0"/>
        <w:adjustRightInd w:val="0"/>
        <w:spacing w:before="0"/>
        <w:rPr>
          <w:rFonts w:ascii="Arial" w:hAnsi="Arial" w:cs="Arial"/>
          <w:sz w:val="18"/>
          <w:lang w:eastAsia="en-GB"/>
        </w:rPr>
      </w:pPr>
    </w:p>
    <w:p w14:paraId="7F8B8F01" w14:textId="77777777" w:rsidR="00D80AAC" w:rsidRDefault="00000000">
      <w:pPr>
        <w:autoSpaceDE w:val="0"/>
        <w:autoSpaceDN w:val="0"/>
        <w:adjustRightInd w:val="0"/>
        <w:spacing w:before="0"/>
        <w:rPr>
          <w:rFonts w:ascii="Arial" w:hAnsi="Arial" w:cs="Arial"/>
          <w:sz w:val="18"/>
          <w:lang w:eastAsia="en-GB"/>
        </w:rPr>
      </w:pPr>
      <w:r>
        <w:rPr>
          <w:rFonts w:ascii="Arial" w:hAnsi="Arial" w:cs="Arial"/>
          <w:b/>
          <w:bCs/>
          <w:sz w:val="18"/>
          <w:lang w:eastAsia="en-GB"/>
        </w:rPr>
        <w:t>Intellectual Property Rights</w:t>
      </w:r>
      <w:r>
        <w:rPr>
          <w:rFonts w:ascii="Arial" w:hAnsi="Arial" w:cs="Arial"/>
          <w:sz w:val="18"/>
          <w:lang w:eastAsia="en-GB"/>
        </w:rPr>
        <w:t>:</w:t>
      </w:r>
    </w:p>
    <w:p w14:paraId="27FA2422" w14:textId="1AD5E509" w:rsidR="00D80AAC" w:rsidRDefault="00000000">
      <w:pPr>
        <w:autoSpaceDE w:val="0"/>
        <w:autoSpaceDN w:val="0"/>
        <w:adjustRightInd w:val="0"/>
        <w:spacing w:before="0"/>
        <w:rPr>
          <w:rFonts w:ascii="Arial" w:hAnsi="Arial" w:cs="Arial"/>
          <w:sz w:val="18"/>
          <w:lang w:eastAsia="zh-CN"/>
        </w:rPr>
      </w:pPr>
      <w:r>
        <w:rPr>
          <w:rFonts w:ascii="Arial" w:hAnsi="Arial" w:cs="Arial"/>
          <w:sz w:val="18"/>
          <w:lang w:eastAsia="en-GB"/>
        </w:rPr>
        <w:t xml:space="preserve">The ISO 20022 MessageDefinitions described in this document were contributed by </w:t>
      </w:r>
      <w:r>
        <w:rPr>
          <w:rFonts w:ascii="Arial" w:hAnsi="Arial" w:cs="Arial" w:hint="eastAsia"/>
          <w:sz w:val="18"/>
          <w:lang w:eastAsia="zh-CN"/>
        </w:rPr>
        <w:t>CFETS</w:t>
      </w:r>
      <w:r>
        <w:rPr>
          <w:rFonts w:ascii="Arial" w:hAnsi="Arial" w:cs="Arial"/>
          <w:sz w:val="18"/>
          <w:lang w:eastAsia="en-GB"/>
        </w:rPr>
        <w:t>. The ISO 20022 IPR policy is available at www.ISO20022.org &gt; About ISO 20022 &gt; Intellectual Property Rights.</w:t>
      </w:r>
    </w:p>
    <w:p w14:paraId="4248EF1D" w14:textId="77777777" w:rsidR="00D80AAC" w:rsidRDefault="00D80AAC">
      <w:pPr>
        <w:pStyle w:val="Copyrighttext"/>
        <w:rPr>
          <w:rFonts w:cs="Arial"/>
          <w:sz w:val="18"/>
        </w:rPr>
      </w:pPr>
    </w:p>
    <w:sectPr w:rsidR="00D80AAC">
      <w:headerReference w:type="default" r:id="rId31"/>
      <w:pgSz w:w="11907" w:h="16840"/>
      <w:pgMar w:top="1021" w:right="1304" w:bottom="1701" w:left="1304" w:header="567" w:footer="531"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D2A72" w14:textId="77777777" w:rsidR="00C32BA7" w:rsidRDefault="00C32BA7">
      <w:pPr>
        <w:spacing w:before="0"/>
      </w:pPr>
      <w:r>
        <w:separator/>
      </w:r>
    </w:p>
  </w:endnote>
  <w:endnote w:type="continuationSeparator" w:id="0">
    <w:p w14:paraId="1F0ABFC7" w14:textId="77777777" w:rsidR="00C32BA7" w:rsidRDefault="00C32BA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neva">
    <w:altName w:val="Arial"/>
    <w:charset w:val="00"/>
    <w:family w:val="auto"/>
    <w:pitch w:val="default"/>
    <w:sig w:usb0="00000000"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charset w:val="00"/>
    <w:family w:val="roman"/>
    <w:pitch w:val="default"/>
    <w:sig w:usb0="00000000" w:usb1="00000000" w:usb2="00000000" w:usb3="00000000" w:csb0="00000001" w:csb1="00000000"/>
  </w:font>
  <w:font w:name="Arial Unicode MS">
    <w:altName w:val="Yu Gothic"/>
    <w:panose1 w:val="020B0604020202020204"/>
    <w:charset w:val="80"/>
    <w:family w:val="swiss"/>
    <w:pitch w:val="default"/>
    <w:sig w:usb0="00000000" w:usb1="00000000"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E4941" w14:textId="77777777" w:rsidR="00D80AAC" w:rsidRDefault="00D80AAC">
    <w:pPr>
      <w:pStyle w:val="Footereven"/>
    </w:pPr>
  </w:p>
  <w:tbl>
    <w:tblPr>
      <w:tblW w:w="0" w:type="auto"/>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D80AAC" w14:paraId="4060CA9A" w14:textId="77777777">
      <w:trPr>
        <w:cantSplit/>
        <w:trHeight w:hRule="exact" w:val="50"/>
      </w:trPr>
      <w:tc>
        <w:tcPr>
          <w:tcW w:w="9242" w:type="dxa"/>
        </w:tcPr>
        <w:p w14:paraId="168D28BE" w14:textId="77777777" w:rsidR="00D80AAC" w:rsidRDefault="00D80AAC"/>
      </w:tc>
    </w:tr>
  </w:tbl>
  <w:p w14:paraId="5C495E05" w14:textId="77777777" w:rsidR="00D80AAC" w:rsidRDefault="00000000">
    <w:pPr>
      <w:pStyle w:val="Footereven"/>
      <w:rPr>
        <w:lang w:val="fr-BE"/>
      </w:rPr>
    </w:pPr>
    <w:r>
      <w:rPr>
        <w:rFonts w:eastAsia="Times"/>
        <w:lang w:val="fr-BE"/>
      </w:rPr>
      <w:t>Message Definition Report – Part 1</w:t>
    </w:r>
    <w:r>
      <w:rPr>
        <w:rFonts w:eastAsia="Times"/>
        <w:lang w:val="fr-BE"/>
      </w:rPr>
      <w:tab/>
      <w:t xml:space="preserve">Page </w:t>
    </w:r>
    <w:r>
      <w:rPr>
        <w:rFonts w:eastAsia="Times"/>
      </w:rPr>
      <w:fldChar w:fldCharType="begin"/>
    </w:r>
    <w:r>
      <w:rPr>
        <w:rFonts w:eastAsia="Times"/>
        <w:lang w:val="fr-BE"/>
      </w:rPr>
      <w:instrText xml:space="preserve"> PAGE   \* MERGEFORMAT </w:instrText>
    </w:r>
    <w:r>
      <w:rPr>
        <w:rFonts w:eastAsia="Times"/>
      </w:rPr>
      <w:fldChar w:fldCharType="separate"/>
    </w:r>
    <w:r>
      <w:rPr>
        <w:rFonts w:eastAsia="Times"/>
        <w:lang w:val="fr-BE"/>
      </w:rPr>
      <w:t>2</w:t>
    </w:r>
    <w:r>
      <w:rPr>
        <w:rFonts w:eastAsia="Tim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F63FC" w14:textId="77777777" w:rsidR="006F609F" w:rsidRDefault="006F609F" w:rsidP="006F609F">
    <w:pPr>
      <w:pStyle w:val="Footereven"/>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76CAF" w14:textId="77777777" w:rsidR="006F609F" w:rsidRDefault="006F609F" w:rsidP="006F609F">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6F609F" w14:paraId="17621862" w14:textId="77777777" w:rsidTr="0080651D">
      <w:trPr>
        <w:cantSplit/>
        <w:trHeight w:hRule="exact" w:val="50"/>
      </w:trPr>
      <w:tc>
        <w:tcPr>
          <w:tcW w:w="9242" w:type="dxa"/>
        </w:tcPr>
        <w:p w14:paraId="20D14573" w14:textId="77777777" w:rsidR="006F609F" w:rsidRDefault="006F609F" w:rsidP="006F609F"/>
      </w:tc>
    </w:tr>
  </w:tbl>
  <w:p w14:paraId="22A4C864" w14:textId="010B053D" w:rsidR="00D80AAC" w:rsidRPr="006F609F" w:rsidRDefault="006F609F" w:rsidP="006F609F">
    <w:pPr>
      <w:pStyle w:val="Footereven"/>
      <w:rPr>
        <w:lang w:val="fr-FR"/>
      </w:rPr>
    </w:pPr>
    <w:r w:rsidRPr="006F609F">
      <w:rPr>
        <w:rFonts w:eastAsia="Times"/>
        <w:lang w:val="fr-FR"/>
      </w:rPr>
      <w:t>Message Definition Report – Part 1</w:t>
    </w:r>
    <w:r w:rsidRPr="006F609F">
      <w:rPr>
        <w:rFonts w:eastAsia="Times"/>
        <w:lang w:val="fr-FR"/>
      </w:rPr>
      <w:tab/>
      <w:t xml:space="preserve">Page </w:t>
    </w:r>
    <w:r>
      <w:rPr>
        <w:rFonts w:eastAsia="Times"/>
      </w:rPr>
      <w:fldChar w:fldCharType="begin"/>
    </w:r>
    <w:r w:rsidRPr="006F609F">
      <w:rPr>
        <w:rFonts w:eastAsia="Times"/>
        <w:lang w:val="fr-FR"/>
      </w:rPr>
      <w:instrText xml:space="preserve"> PAGE   \* MERGEFORMAT </w:instrText>
    </w:r>
    <w:r>
      <w:rPr>
        <w:rFonts w:eastAsia="Times"/>
      </w:rPr>
      <w:fldChar w:fldCharType="separate"/>
    </w:r>
    <w:r w:rsidRPr="006F609F">
      <w:rPr>
        <w:rFonts w:eastAsia="Times"/>
        <w:lang w:val="fr-FR"/>
      </w:rPr>
      <w:t>2</w:t>
    </w:r>
    <w:r>
      <w:rPr>
        <w:rFonts w:eastAsia="Time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4427A" w14:textId="77777777" w:rsidR="006F609F" w:rsidRDefault="006F609F" w:rsidP="006F609F">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6F609F" w14:paraId="266F9162" w14:textId="77777777" w:rsidTr="0080651D">
      <w:trPr>
        <w:cantSplit/>
        <w:trHeight w:hRule="exact" w:val="50"/>
      </w:trPr>
      <w:tc>
        <w:tcPr>
          <w:tcW w:w="9242" w:type="dxa"/>
        </w:tcPr>
        <w:p w14:paraId="2E770109" w14:textId="77777777" w:rsidR="006F609F" w:rsidRDefault="006F609F" w:rsidP="006F609F">
          <w:pPr>
            <w:pStyle w:val="Footerodd"/>
          </w:pPr>
        </w:p>
      </w:tc>
    </w:tr>
  </w:tbl>
  <w:p w14:paraId="2536425A" w14:textId="39BAF4D9" w:rsidR="006F609F" w:rsidRPr="006F609F" w:rsidRDefault="006F609F" w:rsidP="006F609F">
    <w:pPr>
      <w:pStyle w:val="Footereven"/>
      <w:rPr>
        <w:lang w:val="fr-BE"/>
      </w:rPr>
    </w:pPr>
    <w:r>
      <w:rPr>
        <w:rFonts w:eastAsia="Times"/>
        <w:lang w:val="fr-BE"/>
      </w:rPr>
      <w:t>Message Definition Report – Part 1</w:t>
    </w:r>
    <w:r>
      <w:rPr>
        <w:rFonts w:eastAsia="Times"/>
        <w:lang w:val="fr-BE"/>
      </w:rPr>
      <w:tab/>
      <w:t xml:space="preserve">Page </w:t>
    </w:r>
    <w:r>
      <w:rPr>
        <w:rFonts w:eastAsia="Times"/>
      </w:rPr>
      <w:fldChar w:fldCharType="begin"/>
    </w:r>
    <w:r>
      <w:rPr>
        <w:rFonts w:eastAsia="Times"/>
        <w:lang w:val="fr-BE"/>
      </w:rPr>
      <w:instrText xml:space="preserve"> PAGE   \* MERGEFORMAT </w:instrText>
    </w:r>
    <w:r>
      <w:rPr>
        <w:rFonts w:eastAsia="Times"/>
      </w:rPr>
      <w:fldChar w:fldCharType="separate"/>
    </w:r>
    <w:r w:rsidRPr="006F609F">
      <w:rPr>
        <w:rFonts w:eastAsia="Times"/>
        <w:lang w:val="fr-FR"/>
      </w:rPr>
      <w:t>3</w:t>
    </w:r>
    <w:r>
      <w:rPr>
        <w:rFonts w:eastAsia="Tim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C93AD" w14:textId="77777777" w:rsidR="00C32BA7" w:rsidRDefault="00C32BA7">
      <w:pPr>
        <w:spacing w:before="0"/>
      </w:pPr>
      <w:r>
        <w:separator/>
      </w:r>
    </w:p>
  </w:footnote>
  <w:footnote w:type="continuationSeparator" w:id="0">
    <w:p w14:paraId="222FCD21" w14:textId="77777777" w:rsidR="00C32BA7" w:rsidRDefault="00C32BA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90D25" w14:textId="0144A99E" w:rsidR="00D80AAC" w:rsidRDefault="00000000">
    <w:pPr>
      <w:pStyle w:val="Headereven"/>
    </w:pPr>
    <w:r>
      <w:rPr>
        <w:rFonts w:eastAsiaTheme="minorEastAsia" w:hint="eastAsia"/>
        <w:lang w:eastAsia="zh-CN"/>
      </w:rPr>
      <w:t>FX Post-Trade Trade Capture</w:t>
    </w:r>
    <w:r>
      <w:rPr>
        <w:rFonts w:eastAsiaTheme="minorEastAsia"/>
        <w:lang w:eastAsia="zh-CN"/>
      </w:rPr>
      <w:t xml:space="preserve"> - </w:t>
    </w:r>
    <w:r>
      <w:rPr>
        <w:szCs w:val="24"/>
      </w:rPr>
      <w:t>Maintenance 202</w:t>
    </w:r>
    <w:r w:rsidR="00D839EC">
      <w:rPr>
        <w:szCs w:val="24"/>
      </w:rPr>
      <w:t>4</w:t>
    </w:r>
    <w:r>
      <w:rPr>
        <w:szCs w:val="24"/>
      </w:rPr>
      <w:t xml:space="preserve"> - 202</w:t>
    </w:r>
    <w:r w:rsidR="00D839EC">
      <w:rPr>
        <w:szCs w:val="24"/>
      </w:rPr>
      <w:t>5</w:t>
    </w:r>
    <w:r>
      <w:tab/>
    </w:r>
    <w:r w:rsidR="00111B87">
      <w:t>February</w:t>
    </w:r>
    <w:r>
      <w:t xml:space="preserve"> 202</w:t>
    </w:r>
    <w:r w:rsidR="00111B87">
      <w:t>5</w:t>
    </w: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D80AAC" w14:paraId="7976904F" w14:textId="77777777">
      <w:trPr>
        <w:cantSplit/>
        <w:trHeight w:hRule="exact" w:val="50"/>
      </w:trPr>
      <w:tc>
        <w:tcPr>
          <w:tcW w:w="9242" w:type="dxa"/>
        </w:tcPr>
        <w:p w14:paraId="118A15E4" w14:textId="77777777" w:rsidR="00D80AAC" w:rsidRDefault="00D80AAC">
          <w:pPr>
            <w:pStyle w:val="Headereveninstrucpages"/>
          </w:pPr>
        </w:p>
      </w:tc>
    </w:tr>
  </w:tbl>
  <w:p w14:paraId="548B27A6" w14:textId="77777777" w:rsidR="00D80AAC" w:rsidRDefault="00D80A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8" w:type="dxa"/>
      <w:tblLayout w:type="fixed"/>
      <w:tblLook w:val="04A0" w:firstRow="1" w:lastRow="0" w:firstColumn="1" w:lastColumn="0" w:noHBand="0" w:noVBand="1"/>
    </w:tblPr>
    <w:tblGrid>
      <w:gridCol w:w="9000"/>
    </w:tblGrid>
    <w:tr w:rsidR="00D80AAC" w14:paraId="26F00208" w14:textId="77777777">
      <w:trPr>
        <w:trHeight w:val="1135"/>
      </w:trPr>
      <w:tc>
        <w:tcPr>
          <w:tcW w:w="9000" w:type="dxa"/>
        </w:tcPr>
        <w:p w14:paraId="4AEAA606" w14:textId="77777777" w:rsidR="00D80AAC" w:rsidRDefault="00D80AAC">
          <w:pPr>
            <w:pStyle w:val="Header"/>
          </w:pPr>
        </w:p>
      </w:tc>
    </w:tr>
  </w:tbl>
  <w:p w14:paraId="608ABC2E" w14:textId="77777777" w:rsidR="00D80AAC" w:rsidRDefault="00D80AAC">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B176B" w14:textId="77777777" w:rsidR="00D80AAC" w:rsidRDefault="00000000">
    <w:pPr>
      <w:pStyle w:val="Headereven"/>
    </w:pPr>
    <w:r>
      <w:t>&lt;</w:t>
    </w:r>
    <w:r>
      <w:rPr>
        <w:rFonts w:eastAsiaTheme="minorEastAsia" w:hint="eastAsia"/>
        <w:lang w:eastAsia="zh-CN"/>
      </w:rPr>
      <w:t>FX Post-Trade Trade Capture</w:t>
    </w:r>
    <w:r>
      <w:t>&gt;</w:t>
    </w:r>
    <w:r>
      <w:tab/>
      <w:t>Edition &lt;</w:t>
    </w:r>
    <w:r>
      <w:rPr>
        <w:rFonts w:eastAsiaTheme="minorEastAsia" w:hint="eastAsia"/>
        <w:lang w:eastAsia="zh-CN"/>
      </w:rPr>
      <w:t xml:space="preserve"> September 2014</w:t>
    </w:r>
    <w:r>
      <w:t>&gt;</w:t>
    </w: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D80AAC" w14:paraId="73E4DE71" w14:textId="77777777">
      <w:trPr>
        <w:cantSplit/>
        <w:trHeight w:hRule="exact" w:val="50"/>
      </w:trPr>
      <w:tc>
        <w:tcPr>
          <w:tcW w:w="9242" w:type="dxa"/>
        </w:tcPr>
        <w:p w14:paraId="67CE6425" w14:textId="77777777" w:rsidR="00D80AAC" w:rsidRDefault="00D80AAC">
          <w:pPr>
            <w:pStyle w:val="Headereveninstrucpages"/>
          </w:pPr>
        </w:p>
      </w:tc>
    </w:tr>
  </w:tbl>
  <w:p w14:paraId="2E3690AF" w14:textId="77777777" w:rsidR="00D80AAC" w:rsidRDefault="00D80A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F984C" w14:textId="265EBF88" w:rsidR="00D80AAC" w:rsidRDefault="00000000">
    <w:pPr>
      <w:pStyle w:val="Headereven"/>
    </w:pPr>
    <w:r>
      <w:rPr>
        <w:rFonts w:eastAsiaTheme="minorEastAsia" w:hint="eastAsia"/>
        <w:lang w:eastAsia="zh-CN"/>
      </w:rPr>
      <w:t>FX Post-Trade Trade Capture</w:t>
    </w:r>
    <w:r>
      <w:rPr>
        <w:rFonts w:eastAsiaTheme="minorEastAsia"/>
        <w:lang w:eastAsia="zh-CN"/>
      </w:rPr>
      <w:t xml:space="preserve"> - </w:t>
    </w:r>
    <w:r>
      <w:rPr>
        <w:szCs w:val="24"/>
      </w:rPr>
      <w:t>Maintenance 202</w:t>
    </w:r>
    <w:r w:rsidR="00D839EC">
      <w:rPr>
        <w:szCs w:val="24"/>
      </w:rPr>
      <w:t>4</w:t>
    </w:r>
    <w:r>
      <w:rPr>
        <w:szCs w:val="24"/>
      </w:rPr>
      <w:t xml:space="preserve"> - 202</w:t>
    </w:r>
    <w:r w:rsidR="00D839EC">
      <w:rPr>
        <w:szCs w:val="24"/>
      </w:rPr>
      <w:t>5</w:t>
    </w:r>
    <w:r>
      <w:tab/>
    </w:r>
    <w:r w:rsidR="00111B87">
      <w:t>February</w:t>
    </w:r>
    <w:r>
      <w:t xml:space="preserve"> 202</w:t>
    </w:r>
    <w:r w:rsidR="00111B87">
      <w:t>5</w:t>
    </w: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D80AAC" w14:paraId="3CE5F2EB" w14:textId="77777777">
      <w:trPr>
        <w:cantSplit/>
        <w:trHeight w:hRule="exact" w:val="50"/>
      </w:trPr>
      <w:tc>
        <w:tcPr>
          <w:tcW w:w="9242" w:type="dxa"/>
        </w:tcPr>
        <w:p w14:paraId="16726052" w14:textId="77777777" w:rsidR="00D80AAC" w:rsidRDefault="00D80AAC">
          <w:pPr>
            <w:pStyle w:val="Headereveninstrucpages"/>
          </w:pPr>
        </w:p>
      </w:tc>
    </w:tr>
  </w:tbl>
  <w:p w14:paraId="5CA50600" w14:textId="77777777" w:rsidR="00D80AAC" w:rsidRDefault="00D80AAC">
    <w:pPr>
      <w:spacing w:befor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A3887" w14:textId="2A9F26E7" w:rsidR="00D80AAC" w:rsidRDefault="00000000">
    <w:pPr>
      <w:pStyle w:val="Headereven"/>
    </w:pPr>
    <w:r>
      <w:t>&lt;</w:t>
    </w:r>
    <w:r>
      <w:rPr>
        <w:rFonts w:eastAsiaTheme="minorEastAsia" w:hint="eastAsia"/>
        <w:lang w:eastAsia="zh-CN"/>
      </w:rPr>
      <w:t>FX Post-Trade Trade Capture</w:t>
    </w:r>
    <w:r>
      <w:t>&gt;</w:t>
    </w:r>
    <w:r>
      <w:tab/>
    </w:r>
    <w:r w:rsidR="00786EB2">
      <w:t>February 2025</w:t>
    </w:r>
  </w:p>
  <w:tbl>
    <w:tblPr>
      <w:tblW w:w="0" w:type="auto"/>
      <w:tblInd w:w="108" w:type="dxa"/>
      <w:tblBorders>
        <w:top w:val="single" w:sz="2" w:space="0" w:color="auto"/>
        <w:bottom w:val="single" w:sz="2" w:space="0" w:color="auto"/>
      </w:tblBorders>
      <w:tblLayout w:type="fixed"/>
      <w:tblCellMar>
        <w:left w:w="107" w:type="dxa"/>
        <w:right w:w="107" w:type="dxa"/>
      </w:tblCellMar>
      <w:tblLook w:val="04A0" w:firstRow="1" w:lastRow="0" w:firstColumn="1" w:lastColumn="0" w:noHBand="0" w:noVBand="1"/>
    </w:tblPr>
    <w:tblGrid>
      <w:gridCol w:w="9242"/>
    </w:tblGrid>
    <w:tr w:rsidR="00D80AAC" w14:paraId="705144EB" w14:textId="77777777">
      <w:trPr>
        <w:cantSplit/>
        <w:trHeight w:hRule="exact" w:val="50"/>
      </w:trPr>
      <w:tc>
        <w:tcPr>
          <w:tcW w:w="9242" w:type="dxa"/>
        </w:tcPr>
        <w:p w14:paraId="7A1770DA" w14:textId="77777777" w:rsidR="00D80AAC" w:rsidRDefault="00D80AAC">
          <w:pPr>
            <w:pStyle w:val="Headereveninstrucpages"/>
          </w:pPr>
        </w:p>
      </w:tc>
    </w:tr>
  </w:tbl>
  <w:p w14:paraId="78CDD099" w14:textId="77777777" w:rsidR="00D80AAC" w:rsidRDefault="00D80AAC">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FFFFF83"/>
    <w:lvl w:ilvl="0">
      <w:start w:val="1"/>
      <w:numFmt w:val="bullet"/>
      <w:pStyle w:val="ListBullet2"/>
      <w:lvlText w:val="–"/>
      <w:lvlJc w:val="left"/>
      <w:pPr>
        <w:tabs>
          <w:tab w:val="left" w:pos="360"/>
        </w:tabs>
        <w:ind w:left="360" w:hanging="360"/>
      </w:pPr>
      <w:rPr>
        <w:rFonts w:ascii="Times New Roman" w:hAnsi="Times New Roman" w:hint="default"/>
        <w:b w:val="0"/>
        <w:i w:val="0"/>
        <w:sz w:val="20"/>
      </w:rPr>
    </w:lvl>
  </w:abstractNum>
  <w:abstractNum w:abstractNumId="1" w15:restartNumberingAfterBreak="0">
    <w:nsid w:val="FFFFFF88"/>
    <w:multiLevelType w:val="singleLevel"/>
    <w:tmpl w:val="FFFFFF88"/>
    <w:lvl w:ilvl="0">
      <w:start w:val="1"/>
      <w:numFmt w:val="lowerLetter"/>
      <w:pStyle w:val="ListNumber"/>
      <w:lvlText w:val="%1)"/>
      <w:lvlJc w:val="left"/>
      <w:pPr>
        <w:tabs>
          <w:tab w:val="left" w:pos="360"/>
        </w:tabs>
        <w:ind w:left="360" w:hanging="360"/>
      </w:pPr>
    </w:lvl>
  </w:abstractNum>
  <w:abstractNum w:abstractNumId="2"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3" w15:restartNumberingAfterBreak="0">
    <w:nsid w:val="FFFFFFFB"/>
    <w:multiLevelType w:val="multilevel"/>
    <w:tmpl w:val="FFFFFFFB"/>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4" w15:restartNumberingAfterBreak="0">
    <w:nsid w:val="0C6F2C64"/>
    <w:multiLevelType w:val="multilevel"/>
    <w:tmpl w:val="0C6F2C64"/>
    <w:lvl w:ilvl="0">
      <w:start w:val="1"/>
      <w:numFmt w:val="bullet"/>
      <w:lvlText w:val=""/>
      <w:lvlJc w:val="left"/>
      <w:pPr>
        <w:tabs>
          <w:tab w:val="left" w:pos="360"/>
        </w:tabs>
        <w:ind w:left="36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24AF7F04"/>
    <w:multiLevelType w:val="multilevel"/>
    <w:tmpl w:val="24AF7F04"/>
    <w:lvl w:ilvl="0">
      <w:numFmt w:val="bullet"/>
      <w:lvlText w:val="-"/>
      <w:lvlJc w:val="left"/>
      <w:pPr>
        <w:tabs>
          <w:tab w:val="left" w:pos="1211"/>
        </w:tabs>
        <w:ind w:left="1211" w:hanging="360"/>
      </w:pPr>
      <w:rPr>
        <w:rFonts w:ascii="Verdana" w:eastAsia="Times New Roman" w:hAnsi="Verdana" w:cs="Times New Roman" w:hint="default"/>
      </w:rPr>
    </w:lvl>
    <w:lvl w:ilvl="1">
      <w:start w:val="1"/>
      <w:numFmt w:val="bullet"/>
      <w:lvlText w:val="o"/>
      <w:lvlJc w:val="left"/>
      <w:pPr>
        <w:tabs>
          <w:tab w:val="left" w:pos="1931"/>
        </w:tabs>
        <w:ind w:left="1931" w:hanging="360"/>
      </w:pPr>
      <w:rPr>
        <w:rFonts w:ascii="Courier New" w:hAnsi="Courier New" w:cs="Courier New" w:hint="default"/>
      </w:rPr>
    </w:lvl>
    <w:lvl w:ilvl="2">
      <w:start w:val="1"/>
      <w:numFmt w:val="bullet"/>
      <w:lvlText w:val=""/>
      <w:lvlJc w:val="left"/>
      <w:pPr>
        <w:tabs>
          <w:tab w:val="left" w:pos="2651"/>
        </w:tabs>
        <w:ind w:left="2651" w:hanging="360"/>
      </w:pPr>
      <w:rPr>
        <w:rFonts w:ascii="Wingdings" w:hAnsi="Wingdings" w:hint="default"/>
      </w:rPr>
    </w:lvl>
    <w:lvl w:ilvl="3">
      <w:start w:val="1"/>
      <w:numFmt w:val="bullet"/>
      <w:lvlText w:val=""/>
      <w:lvlJc w:val="left"/>
      <w:pPr>
        <w:tabs>
          <w:tab w:val="left" w:pos="3371"/>
        </w:tabs>
        <w:ind w:left="3371" w:hanging="360"/>
      </w:pPr>
      <w:rPr>
        <w:rFonts w:ascii="Symbol" w:hAnsi="Symbol" w:hint="default"/>
      </w:rPr>
    </w:lvl>
    <w:lvl w:ilvl="4">
      <w:start w:val="1"/>
      <w:numFmt w:val="bullet"/>
      <w:lvlText w:val="o"/>
      <w:lvlJc w:val="left"/>
      <w:pPr>
        <w:tabs>
          <w:tab w:val="left" w:pos="4091"/>
        </w:tabs>
        <w:ind w:left="4091" w:hanging="360"/>
      </w:pPr>
      <w:rPr>
        <w:rFonts w:ascii="Courier New" w:hAnsi="Courier New" w:cs="Courier New" w:hint="default"/>
      </w:rPr>
    </w:lvl>
    <w:lvl w:ilvl="5">
      <w:start w:val="1"/>
      <w:numFmt w:val="bullet"/>
      <w:lvlText w:val=""/>
      <w:lvlJc w:val="left"/>
      <w:pPr>
        <w:tabs>
          <w:tab w:val="left" w:pos="4811"/>
        </w:tabs>
        <w:ind w:left="4811" w:hanging="360"/>
      </w:pPr>
      <w:rPr>
        <w:rFonts w:ascii="Wingdings" w:hAnsi="Wingdings" w:hint="default"/>
      </w:rPr>
    </w:lvl>
    <w:lvl w:ilvl="6">
      <w:start w:val="1"/>
      <w:numFmt w:val="bullet"/>
      <w:lvlText w:val=""/>
      <w:lvlJc w:val="left"/>
      <w:pPr>
        <w:tabs>
          <w:tab w:val="left" w:pos="5531"/>
        </w:tabs>
        <w:ind w:left="5531" w:hanging="360"/>
      </w:pPr>
      <w:rPr>
        <w:rFonts w:ascii="Symbol" w:hAnsi="Symbol" w:hint="default"/>
      </w:rPr>
    </w:lvl>
    <w:lvl w:ilvl="7">
      <w:start w:val="1"/>
      <w:numFmt w:val="bullet"/>
      <w:lvlText w:val="o"/>
      <w:lvlJc w:val="left"/>
      <w:pPr>
        <w:tabs>
          <w:tab w:val="left" w:pos="6251"/>
        </w:tabs>
        <w:ind w:left="6251" w:hanging="360"/>
      </w:pPr>
      <w:rPr>
        <w:rFonts w:ascii="Courier New" w:hAnsi="Courier New" w:cs="Courier New" w:hint="default"/>
      </w:rPr>
    </w:lvl>
    <w:lvl w:ilvl="8">
      <w:start w:val="1"/>
      <w:numFmt w:val="bullet"/>
      <w:lvlText w:val=""/>
      <w:lvlJc w:val="left"/>
      <w:pPr>
        <w:tabs>
          <w:tab w:val="left" w:pos="6971"/>
        </w:tabs>
        <w:ind w:left="6971" w:hanging="360"/>
      </w:pPr>
      <w:rPr>
        <w:rFonts w:ascii="Wingdings" w:hAnsi="Wingdings" w:hint="default"/>
      </w:rPr>
    </w:lvl>
  </w:abstractNum>
  <w:abstractNum w:abstractNumId="6" w15:restartNumberingAfterBreak="0">
    <w:nsid w:val="37A572AF"/>
    <w:multiLevelType w:val="multilevel"/>
    <w:tmpl w:val="37A572AF"/>
    <w:lvl w:ilvl="0">
      <w:start w:val="1"/>
      <w:numFmt w:val="bullet"/>
      <w:lvlText w:val=""/>
      <w:lvlJc w:val="left"/>
      <w:pPr>
        <w:tabs>
          <w:tab w:val="left" w:pos="720"/>
        </w:tabs>
        <w:ind w:left="720" w:hanging="360"/>
      </w:pPr>
      <w:rPr>
        <w:rFonts w:ascii="Symbol" w:hAnsi="Symbol" w:hint="default"/>
      </w:rPr>
    </w:lvl>
    <w:lvl w:ilvl="1">
      <w:start w:val="5"/>
      <w:numFmt w:val="bullet"/>
      <w:lvlText w:val=""/>
      <w:lvlJc w:val="left"/>
      <w:pPr>
        <w:tabs>
          <w:tab w:val="left" w:pos="1800"/>
        </w:tabs>
        <w:ind w:left="1800" w:hanging="720"/>
      </w:pPr>
      <w:rPr>
        <w:rFonts w:ascii="Wingdings" w:hAnsi="Wingdings" w:hint="default"/>
        <w:sz w:val="36"/>
        <w:u w:val="none"/>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7" w15:restartNumberingAfterBreak="0">
    <w:nsid w:val="50B14F18"/>
    <w:multiLevelType w:val="multilevel"/>
    <w:tmpl w:val="50B14F18"/>
    <w:lvl w:ilvl="0">
      <w:numFmt w:val="bullet"/>
      <w:lvlText w:val="-"/>
      <w:lvlJc w:val="left"/>
      <w:pPr>
        <w:tabs>
          <w:tab w:val="left" w:pos="1211"/>
        </w:tabs>
        <w:ind w:left="1211" w:hanging="360"/>
      </w:pPr>
      <w:rPr>
        <w:rFonts w:ascii="Verdana" w:eastAsia="Times New Roman" w:hAnsi="Verdana" w:cs="Times New Roman" w:hint="default"/>
      </w:rPr>
    </w:lvl>
    <w:lvl w:ilvl="1">
      <w:start w:val="1"/>
      <w:numFmt w:val="bullet"/>
      <w:pStyle w:val="StyleHeading2PatternClearGray-90"/>
      <w:lvlText w:val="o"/>
      <w:lvlJc w:val="left"/>
      <w:pPr>
        <w:tabs>
          <w:tab w:val="left" w:pos="1931"/>
        </w:tabs>
        <w:ind w:left="1931" w:hanging="360"/>
      </w:pPr>
      <w:rPr>
        <w:rFonts w:ascii="Courier New" w:hAnsi="Courier New" w:cs="Courier New" w:hint="default"/>
      </w:rPr>
    </w:lvl>
    <w:lvl w:ilvl="2">
      <w:start w:val="1"/>
      <w:numFmt w:val="bullet"/>
      <w:lvlText w:val=""/>
      <w:lvlJc w:val="left"/>
      <w:pPr>
        <w:tabs>
          <w:tab w:val="left" w:pos="2651"/>
        </w:tabs>
        <w:ind w:left="2651" w:hanging="360"/>
      </w:pPr>
      <w:rPr>
        <w:rFonts w:ascii="Wingdings" w:hAnsi="Wingdings" w:hint="default"/>
      </w:rPr>
    </w:lvl>
    <w:lvl w:ilvl="3">
      <w:start w:val="1"/>
      <w:numFmt w:val="bullet"/>
      <w:lvlText w:val=""/>
      <w:lvlJc w:val="left"/>
      <w:pPr>
        <w:tabs>
          <w:tab w:val="left" w:pos="3371"/>
        </w:tabs>
        <w:ind w:left="3371" w:hanging="360"/>
      </w:pPr>
      <w:rPr>
        <w:rFonts w:ascii="Symbol" w:hAnsi="Symbol" w:hint="default"/>
      </w:rPr>
    </w:lvl>
    <w:lvl w:ilvl="4">
      <w:start w:val="1"/>
      <w:numFmt w:val="bullet"/>
      <w:lvlText w:val="o"/>
      <w:lvlJc w:val="left"/>
      <w:pPr>
        <w:tabs>
          <w:tab w:val="left" w:pos="4091"/>
        </w:tabs>
        <w:ind w:left="4091" w:hanging="360"/>
      </w:pPr>
      <w:rPr>
        <w:rFonts w:ascii="Courier New" w:hAnsi="Courier New" w:cs="Courier New" w:hint="default"/>
      </w:rPr>
    </w:lvl>
    <w:lvl w:ilvl="5">
      <w:start w:val="1"/>
      <w:numFmt w:val="bullet"/>
      <w:lvlText w:val=""/>
      <w:lvlJc w:val="left"/>
      <w:pPr>
        <w:tabs>
          <w:tab w:val="left" w:pos="4811"/>
        </w:tabs>
        <w:ind w:left="4811" w:hanging="360"/>
      </w:pPr>
      <w:rPr>
        <w:rFonts w:ascii="Wingdings" w:hAnsi="Wingdings" w:hint="default"/>
      </w:rPr>
    </w:lvl>
    <w:lvl w:ilvl="6">
      <w:start w:val="1"/>
      <w:numFmt w:val="bullet"/>
      <w:lvlText w:val=""/>
      <w:lvlJc w:val="left"/>
      <w:pPr>
        <w:tabs>
          <w:tab w:val="left" w:pos="5531"/>
        </w:tabs>
        <w:ind w:left="5531" w:hanging="360"/>
      </w:pPr>
      <w:rPr>
        <w:rFonts w:ascii="Symbol" w:hAnsi="Symbol" w:hint="default"/>
      </w:rPr>
    </w:lvl>
    <w:lvl w:ilvl="7">
      <w:start w:val="1"/>
      <w:numFmt w:val="bullet"/>
      <w:lvlText w:val="o"/>
      <w:lvlJc w:val="left"/>
      <w:pPr>
        <w:tabs>
          <w:tab w:val="left" w:pos="6251"/>
        </w:tabs>
        <w:ind w:left="6251" w:hanging="360"/>
      </w:pPr>
      <w:rPr>
        <w:rFonts w:ascii="Courier New" w:hAnsi="Courier New" w:cs="Courier New" w:hint="default"/>
      </w:rPr>
    </w:lvl>
    <w:lvl w:ilvl="8">
      <w:start w:val="1"/>
      <w:numFmt w:val="bullet"/>
      <w:lvlText w:val=""/>
      <w:lvlJc w:val="left"/>
      <w:pPr>
        <w:tabs>
          <w:tab w:val="left" w:pos="6971"/>
        </w:tabs>
        <w:ind w:left="6971" w:hanging="360"/>
      </w:pPr>
      <w:rPr>
        <w:rFonts w:ascii="Wingdings" w:hAnsi="Wingdings" w:hint="default"/>
      </w:rPr>
    </w:lvl>
  </w:abstractNum>
  <w:abstractNum w:abstractNumId="8" w15:restartNumberingAfterBreak="0">
    <w:nsid w:val="64F14961"/>
    <w:multiLevelType w:val="multilevel"/>
    <w:tmpl w:val="64F1496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D9E1C52"/>
    <w:multiLevelType w:val="multilevel"/>
    <w:tmpl w:val="6D9E1C52"/>
    <w:lvl w:ilvl="0">
      <w:start w:val="1"/>
      <w:numFmt w:val="bullet"/>
      <w:lvlText w:val=""/>
      <w:lvlJc w:val="left"/>
      <w:pPr>
        <w:ind w:left="420" w:hanging="420"/>
      </w:pPr>
      <w:rPr>
        <w:rFonts w:ascii="Bookshelf Symbol 7" w:hAnsi="Bookshelf Symbol 7" w:hint="default"/>
      </w:rPr>
    </w:lvl>
    <w:lvl w:ilvl="1">
      <w:start w:val="1"/>
      <w:numFmt w:val="bullet"/>
      <w:lvlText w:val=""/>
      <w:lvlJc w:val="left"/>
      <w:pPr>
        <w:ind w:left="840" w:hanging="420"/>
      </w:pPr>
      <w:rPr>
        <w:rFonts w:ascii="Bookshelf Symbol 7" w:hAnsi="Bookshelf Symbol 7" w:hint="default"/>
      </w:rPr>
    </w:lvl>
    <w:lvl w:ilvl="2">
      <w:start w:val="1"/>
      <w:numFmt w:val="bullet"/>
      <w:lvlText w:val=""/>
      <w:lvlJc w:val="left"/>
      <w:pPr>
        <w:ind w:left="1260" w:hanging="420"/>
      </w:pPr>
      <w:rPr>
        <w:rFonts w:ascii="Bookshelf Symbol 7" w:hAnsi="Bookshelf Symbol 7" w:hint="default"/>
      </w:rPr>
    </w:lvl>
    <w:lvl w:ilvl="3">
      <w:start w:val="1"/>
      <w:numFmt w:val="bullet"/>
      <w:lvlText w:val=""/>
      <w:lvlJc w:val="left"/>
      <w:pPr>
        <w:ind w:left="1680" w:hanging="420"/>
      </w:pPr>
      <w:rPr>
        <w:rFonts w:ascii="Bookshelf Symbol 7" w:hAnsi="Bookshelf Symbol 7" w:hint="default"/>
      </w:rPr>
    </w:lvl>
    <w:lvl w:ilvl="4">
      <w:start w:val="1"/>
      <w:numFmt w:val="bullet"/>
      <w:lvlText w:val=""/>
      <w:lvlJc w:val="left"/>
      <w:pPr>
        <w:ind w:left="2100" w:hanging="420"/>
      </w:pPr>
      <w:rPr>
        <w:rFonts w:ascii="Bookshelf Symbol 7" w:hAnsi="Bookshelf Symbol 7" w:hint="default"/>
      </w:rPr>
    </w:lvl>
    <w:lvl w:ilvl="5">
      <w:start w:val="1"/>
      <w:numFmt w:val="bullet"/>
      <w:lvlText w:val=""/>
      <w:lvlJc w:val="left"/>
      <w:pPr>
        <w:ind w:left="2520" w:hanging="420"/>
      </w:pPr>
      <w:rPr>
        <w:rFonts w:ascii="Bookshelf Symbol 7" w:hAnsi="Bookshelf Symbol 7" w:hint="default"/>
      </w:rPr>
    </w:lvl>
    <w:lvl w:ilvl="6">
      <w:start w:val="1"/>
      <w:numFmt w:val="bullet"/>
      <w:lvlText w:val=""/>
      <w:lvlJc w:val="left"/>
      <w:pPr>
        <w:ind w:left="2940" w:hanging="420"/>
      </w:pPr>
      <w:rPr>
        <w:rFonts w:ascii="Bookshelf Symbol 7" w:hAnsi="Bookshelf Symbol 7" w:hint="default"/>
      </w:rPr>
    </w:lvl>
    <w:lvl w:ilvl="7">
      <w:start w:val="1"/>
      <w:numFmt w:val="bullet"/>
      <w:lvlText w:val=""/>
      <w:lvlJc w:val="left"/>
      <w:pPr>
        <w:ind w:left="3360" w:hanging="420"/>
      </w:pPr>
      <w:rPr>
        <w:rFonts w:ascii="Bookshelf Symbol 7" w:hAnsi="Bookshelf Symbol 7" w:hint="default"/>
      </w:rPr>
    </w:lvl>
    <w:lvl w:ilvl="8">
      <w:start w:val="1"/>
      <w:numFmt w:val="bullet"/>
      <w:lvlText w:val=""/>
      <w:lvlJc w:val="left"/>
      <w:pPr>
        <w:ind w:left="3780" w:hanging="420"/>
      </w:pPr>
      <w:rPr>
        <w:rFonts w:ascii="Bookshelf Symbol 7" w:hAnsi="Bookshelf Symbol 7" w:hint="default"/>
      </w:rPr>
    </w:lvl>
  </w:abstractNum>
  <w:num w:numId="1" w16cid:durableId="284890564">
    <w:abstractNumId w:val="3"/>
  </w:num>
  <w:num w:numId="2" w16cid:durableId="1908614139">
    <w:abstractNumId w:val="1"/>
  </w:num>
  <w:num w:numId="3" w16cid:durableId="334845448">
    <w:abstractNumId w:val="2"/>
  </w:num>
  <w:num w:numId="4" w16cid:durableId="1853101835">
    <w:abstractNumId w:val="0"/>
  </w:num>
  <w:num w:numId="5" w16cid:durableId="16321131">
    <w:abstractNumId w:val="7"/>
  </w:num>
  <w:num w:numId="6" w16cid:durableId="435903465">
    <w:abstractNumId w:val="8"/>
  </w:num>
  <w:num w:numId="7" w16cid:durableId="240142590">
    <w:abstractNumId w:val="5"/>
  </w:num>
  <w:num w:numId="8" w16cid:durableId="1664622216">
    <w:abstractNumId w:val="9"/>
  </w:num>
  <w:num w:numId="9" w16cid:durableId="847259853">
    <w:abstractNumId w:val="4"/>
  </w:num>
  <w:num w:numId="10" w16cid:durableId="8410935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D0199"/>
    <w:rsid w:val="00000E3C"/>
    <w:rsid w:val="00001017"/>
    <w:rsid w:val="00002DDE"/>
    <w:rsid w:val="00002FDF"/>
    <w:rsid w:val="00004240"/>
    <w:rsid w:val="00005800"/>
    <w:rsid w:val="0000704D"/>
    <w:rsid w:val="00010F86"/>
    <w:rsid w:val="00012A92"/>
    <w:rsid w:val="00012EC0"/>
    <w:rsid w:val="000131CF"/>
    <w:rsid w:val="00013FE4"/>
    <w:rsid w:val="00014362"/>
    <w:rsid w:val="00014699"/>
    <w:rsid w:val="00017A15"/>
    <w:rsid w:val="000204FD"/>
    <w:rsid w:val="0002062E"/>
    <w:rsid w:val="0002124A"/>
    <w:rsid w:val="0002346C"/>
    <w:rsid w:val="00024331"/>
    <w:rsid w:val="00026D8B"/>
    <w:rsid w:val="0003109F"/>
    <w:rsid w:val="00031D3C"/>
    <w:rsid w:val="00034DA4"/>
    <w:rsid w:val="000353AB"/>
    <w:rsid w:val="0003650B"/>
    <w:rsid w:val="000368C4"/>
    <w:rsid w:val="00036F65"/>
    <w:rsid w:val="00040735"/>
    <w:rsid w:val="00040C07"/>
    <w:rsid w:val="00041BD6"/>
    <w:rsid w:val="00041D00"/>
    <w:rsid w:val="000459D5"/>
    <w:rsid w:val="000523BC"/>
    <w:rsid w:val="00052EBE"/>
    <w:rsid w:val="00055085"/>
    <w:rsid w:val="00055F12"/>
    <w:rsid w:val="00056BD0"/>
    <w:rsid w:val="00057641"/>
    <w:rsid w:val="000579F3"/>
    <w:rsid w:val="000613A0"/>
    <w:rsid w:val="00062178"/>
    <w:rsid w:val="00062F1D"/>
    <w:rsid w:val="00066628"/>
    <w:rsid w:val="00067F02"/>
    <w:rsid w:val="00070C7B"/>
    <w:rsid w:val="00071011"/>
    <w:rsid w:val="000710A7"/>
    <w:rsid w:val="00071FCA"/>
    <w:rsid w:val="000723C1"/>
    <w:rsid w:val="000741B9"/>
    <w:rsid w:val="000742E6"/>
    <w:rsid w:val="00074341"/>
    <w:rsid w:val="00076743"/>
    <w:rsid w:val="00083145"/>
    <w:rsid w:val="000849EC"/>
    <w:rsid w:val="00085D5E"/>
    <w:rsid w:val="00091492"/>
    <w:rsid w:val="00091715"/>
    <w:rsid w:val="000928D0"/>
    <w:rsid w:val="00093D9D"/>
    <w:rsid w:val="00097306"/>
    <w:rsid w:val="000A0532"/>
    <w:rsid w:val="000A25BF"/>
    <w:rsid w:val="000A2B59"/>
    <w:rsid w:val="000A2DED"/>
    <w:rsid w:val="000A3BA9"/>
    <w:rsid w:val="000A688E"/>
    <w:rsid w:val="000A6C73"/>
    <w:rsid w:val="000B39CB"/>
    <w:rsid w:val="000B5CDA"/>
    <w:rsid w:val="000B72F7"/>
    <w:rsid w:val="000C0400"/>
    <w:rsid w:val="000C4264"/>
    <w:rsid w:val="000C46FD"/>
    <w:rsid w:val="000C500F"/>
    <w:rsid w:val="000D3261"/>
    <w:rsid w:val="000D5907"/>
    <w:rsid w:val="000E52EB"/>
    <w:rsid w:val="000E675E"/>
    <w:rsid w:val="000F0F52"/>
    <w:rsid w:val="000F2649"/>
    <w:rsid w:val="000F410D"/>
    <w:rsid w:val="000F51D4"/>
    <w:rsid w:val="000F7AFF"/>
    <w:rsid w:val="000F7F0B"/>
    <w:rsid w:val="0010291D"/>
    <w:rsid w:val="0010460A"/>
    <w:rsid w:val="00106DD6"/>
    <w:rsid w:val="001109D6"/>
    <w:rsid w:val="00111B87"/>
    <w:rsid w:val="00112760"/>
    <w:rsid w:val="001131E9"/>
    <w:rsid w:val="001135FB"/>
    <w:rsid w:val="00113646"/>
    <w:rsid w:val="00115470"/>
    <w:rsid w:val="00116790"/>
    <w:rsid w:val="00124D32"/>
    <w:rsid w:val="00125377"/>
    <w:rsid w:val="001316B7"/>
    <w:rsid w:val="00135A3A"/>
    <w:rsid w:val="00136393"/>
    <w:rsid w:val="00141088"/>
    <w:rsid w:val="00143114"/>
    <w:rsid w:val="00143E36"/>
    <w:rsid w:val="0014421D"/>
    <w:rsid w:val="00147F00"/>
    <w:rsid w:val="00151D5F"/>
    <w:rsid w:val="001531C3"/>
    <w:rsid w:val="001546F1"/>
    <w:rsid w:val="00155D04"/>
    <w:rsid w:val="001601F8"/>
    <w:rsid w:val="00160D38"/>
    <w:rsid w:val="001614D6"/>
    <w:rsid w:val="00166426"/>
    <w:rsid w:val="00170DE0"/>
    <w:rsid w:val="001734DC"/>
    <w:rsid w:val="00176396"/>
    <w:rsid w:val="001835EA"/>
    <w:rsid w:val="0018406F"/>
    <w:rsid w:val="001858E3"/>
    <w:rsid w:val="00185CFA"/>
    <w:rsid w:val="00187FFB"/>
    <w:rsid w:val="0019026C"/>
    <w:rsid w:val="00193223"/>
    <w:rsid w:val="001A0E06"/>
    <w:rsid w:val="001A1855"/>
    <w:rsid w:val="001B0E40"/>
    <w:rsid w:val="001B3E58"/>
    <w:rsid w:val="001B602B"/>
    <w:rsid w:val="001B6E9E"/>
    <w:rsid w:val="001B720A"/>
    <w:rsid w:val="001C10A1"/>
    <w:rsid w:val="001C1E67"/>
    <w:rsid w:val="001C358B"/>
    <w:rsid w:val="001C380A"/>
    <w:rsid w:val="001C4E4B"/>
    <w:rsid w:val="001C4FCE"/>
    <w:rsid w:val="001D02A9"/>
    <w:rsid w:val="001D10D1"/>
    <w:rsid w:val="001D21A4"/>
    <w:rsid w:val="001D2D90"/>
    <w:rsid w:val="001D5113"/>
    <w:rsid w:val="001D646A"/>
    <w:rsid w:val="001E21A0"/>
    <w:rsid w:val="001F01CF"/>
    <w:rsid w:val="001F267C"/>
    <w:rsid w:val="001F3426"/>
    <w:rsid w:val="001F40EA"/>
    <w:rsid w:val="001F486A"/>
    <w:rsid w:val="001F5896"/>
    <w:rsid w:val="001F7B99"/>
    <w:rsid w:val="001F7CB9"/>
    <w:rsid w:val="00201041"/>
    <w:rsid w:val="00201BBC"/>
    <w:rsid w:val="00202EAD"/>
    <w:rsid w:val="0020377B"/>
    <w:rsid w:val="002054DB"/>
    <w:rsid w:val="00210C63"/>
    <w:rsid w:val="00214046"/>
    <w:rsid w:val="00215E7E"/>
    <w:rsid w:val="00216672"/>
    <w:rsid w:val="00220C92"/>
    <w:rsid w:val="002211B7"/>
    <w:rsid w:val="00227DD5"/>
    <w:rsid w:val="00231701"/>
    <w:rsid w:val="00231D5E"/>
    <w:rsid w:val="0023231B"/>
    <w:rsid w:val="00233BAB"/>
    <w:rsid w:val="00233E08"/>
    <w:rsid w:val="002348D4"/>
    <w:rsid w:val="002354C1"/>
    <w:rsid w:val="00235A56"/>
    <w:rsid w:val="00236894"/>
    <w:rsid w:val="002425E2"/>
    <w:rsid w:val="00245AF4"/>
    <w:rsid w:val="00247DDA"/>
    <w:rsid w:val="002518D4"/>
    <w:rsid w:val="00251DC7"/>
    <w:rsid w:val="00252F8A"/>
    <w:rsid w:val="00253CC2"/>
    <w:rsid w:val="002545C4"/>
    <w:rsid w:val="0025521A"/>
    <w:rsid w:val="0026168F"/>
    <w:rsid w:val="002639B4"/>
    <w:rsid w:val="0026405D"/>
    <w:rsid w:val="00264D89"/>
    <w:rsid w:val="00271374"/>
    <w:rsid w:val="00277F1F"/>
    <w:rsid w:val="002840E1"/>
    <w:rsid w:val="00285C79"/>
    <w:rsid w:val="0028636D"/>
    <w:rsid w:val="0029002B"/>
    <w:rsid w:val="00291246"/>
    <w:rsid w:val="0029215C"/>
    <w:rsid w:val="00292EC8"/>
    <w:rsid w:val="00293A58"/>
    <w:rsid w:val="00294EE1"/>
    <w:rsid w:val="00297AC6"/>
    <w:rsid w:val="00297BB3"/>
    <w:rsid w:val="002A38D6"/>
    <w:rsid w:val="002A3F29"/>
    <w:rsid w:val="002A4BF7"/>
    <w:rsid w:val="002B6275"/>
    <w:rsid w:val="002C06C2"/>
    <w:rsid w:val="002C3049"/>
    <w:rsid w:val="002C6152"/>
    <w:rsid w:val="002C6D28"/>
    <w:rsid w:val="002D0014"/>
    <w:rsid w:val="002D480D"/>
    <w:rsid w:val="002D4FAB"/>
    <w:rsid w:val="002D5956"/>
    <w:rsid w:val="002D6F02"/>
    <w:rsid w:val="002D7029"/>
    <w:rsid w:val="002E47BC"/>
    <w:rsid w:val="002E5011"/>
    <w:rsid w:val="002E50E2"/>
    <w:rsid w:val="002E53E2"/>
    <w:rsid w:val="002E6256"/>
    <w:rsid w:val="002F172A"/>
    <w:rsid w:val="002F62F4"/>
    <w:rsid w:val="002F7BB5"/>
    <w:rsid w:val="00300AA2"/>
    <w:rsid w:val="00302A8D"/>
    <w:rsid w:val="003044A0"/>
    <w:rsid w:val="00305C43"/>
    <w:rsid w:val="00310B5D"/>
    <w:rsid w:val="003146D7"/>
    <w:rsid w:val="00314738"/>
    <w:rsid w:val="00317059"/>
    <w:rsid w:val="00325B7B"/>
    <w:rsid w:val="00327270"/>
    <w:rsid w:val="00333957"/>
    <w:rsid w:val="00334404"/>
    <w:rsid w:val="0033506F"/>
    <w:rsid w:val="0033542B"/>
    <w:rsid w:val="003356A6"/>
    <w:rsid w:val="00337651"/>
    <w:rsid w:val="00346555"/>
    <w:rsid w:val="00347ADA"/>
    <w:rsid w:val="00351F8D"/>
    <w:rsid w:val="00352837"/>
    <w:rsid w:val="00353A92"/>
    <w:rsid w:val="00354BE7"/>
    <w:rsid w:val="0035726C"/>
    <w:rsid w:val="0035761E"/>
    <w:rsid w:val="00360248"/>
    <w:rsid w:val="0036052C"/>
    <w:rsid w:val="00361A16"/>
    <w:rsid w:val="003620C1"/>
    <w:rsid w:val="00362ED7"/>
    <w:rsid w:val="00363532"/>
    <w:rsid w:val="00363AB9"/>
    <w:rsid w:val="00363D78"/>
    <w:rsid w:val="00373E5B"/>
    <w:rsid w:val="00375596"/>
    <w:rsid w:val="00375BDB"/>
    <w:rsid w:val="00384731"/>
    <w:rsid w:val="003849E8"/>
    <w:rsid w:val="00384B80"/>
    <w:rsid w:val="00392745"/>
    <w:rsid w:val="00392BF6"/>
    <w:rsid w:val="00392C88"/>
    <w:rsid w:val="003937F7"/>
    <w:rsid w:val="00394890"/>
    <w:rsid w:val="0039570C"/>
    <w:rsid w:val="00396C37"/>
    <w:rsid w:val="003A03D9"/>
    <w:rsid w:val="003A30BA"/>
    <w:rsid w:val="003A3CB3"/>
    <w:rsid w:val="003A5BC1"/>
    <w:rsid w:val="003A6A34"/>
    <w:rsid w:val="003B0844"/>
    <w:rsid w:val="003B0989"/>
    <w:rsid w:val="003B0A4B"/>
    <w:rsid w:val="003B24C3"/>
    <w:rsid w:val="003C1953"/>
    <w:rsid w:val="003C3185"/>
    <w:rsid w:val="003C4022"/>
    <w:rsid w:val="003C42B3"/>
    <w:rsid w:val="003C6A90"/>
    <w:rsid w:val="003D2AD7"/>
    <w:rsid w:val="003D450A"/>
    <w:rsid w:val="003D6D0D"/>
    <w:rsid w:val="003E7326"/>
    <w:rsid w:val="003F086A"/>
    <w:rsid w:val="003F1701"/>
    <w:rsid w:val="003F53E9"/>
    <w:rsid w:val="00402B36"/>
    <w:rsid w:val="00403270"/>
    <w:rsid w:val="00405E32"/>
    <w:rsid w:val="0041391F"/>
    <w:rsid w:val="00414144"/>
    <w:rsid w:val="0041426B"/>
    <w:rsid w:val="00420E23"/>
    <w:rsid w:val="00421A01"/>
    <w:rsid w:val="00422A14"/>
    <w:rsid w:val="00423BB5"/>
    <w:rsid w:val="00424809"/>
    <w:rsid w:val="0042547D"/>
    <w:rsid w:val="00427FBF"/>
    <w:rsid w:val="004330F5"/>
    <w:rsid w:val="00435190"/>
    <w:rsid w:val="00440019"/>
    <w:rsid w:val="00441100"/>
    <w:rsid w:val="00443B92"/>
    <w:rsid w:val="0044587D"/>
    <w:rsid w:val="00447526"/>
    <w:rsid w:val="00451BCD"/>
    <w:rsid w:val="00451F31"/>
    <w:rsid w:val="00453753"/>
    <w:rsid w:val="00453B48"/>
    <w:rsid w:val="00453E13"/>
    <w:rsid w:val="004547AC"/>
    <w:rsid w:val="00455179"/>
    <w:rsid w:val="00455290"/>
    <w:rsid w:val="004568F6"/>
    <w:rsid w:val="00457838"/>
    <w:rsid w:val="00462308"/>
    <w:rsid w:val="004642B7"/>
    <w:rsid w:val="00467DE1"/>
    <w:rsid w:val="004711A1"/>
    <w:rsid w:val="0047252E"/>
    <w:rsid w:val="00472FC4"/>
    <w:rsid w:val="00473608"/>
    <w:rsid w:val="004736BD"/>
    <w:rsid w:val="004739DB"/>
    <w:rsid w:val="0048064C"/>
    <w:rsid w:val="00482902"/>
    <w:rsid w:val="0048523C"/>
    <w:rsid w:val="00490152"/>
    <w:rsid w:val="00493E2E"/>
    <w:rsid w:val="00493E71"/>
    <w:rsid w:val="00496516"/>
    <w:rsid w:val="004A1CB6"/>
    <w:rsid w:val="004A1FCB"/>
    <w:rsid w:val="004A3379"/>
    <w:rsid w:val="004A54B7"/>
    <w:rsid w:val="004B0D1B"/>
    <w:rsid w:val="004B25E0"/>
    <w:rsid w:val="004B31C5"/>
    <w:rsid w:val="004B628A"/>
    <w:rsid w:val="004B6FE9"/>
    <w:rsid w:val="004B74EB"/>
    <w:rsid w:val="004B7FF6"/>
    <w:rsid w:val="004C3330"/>
    <w:rsid w:val="004C565A"/>
    <w:rsid w:val="004D0B13"/>
    <w:rsid w:val="004D0BD6"/>
    <w:rsid w:val="004D0BE1"/>
    <w:rsid w:val="004D5FE3"/>
    <w:rsid w:val="004E0D07"/>
    <w:rsid w:val="004E74FF"/>
    <w:rsid w:val="004F3FC6"/>
    <w:rsid w:val="004F4E93"/>
    <w:rsid w:val="005020FF"/>
    <w:rsid w:val="005034CF"/>
    <w:rsid w:val="005037EE"/>
    <w:rsid w:val="00504720"/>
    <w:rsid w:val="00504FE1"/>
    <w:rsid w:val="005054F7"/>
    <w:rsid w:val="00510B39"/>
    <w:rsid w:val="005150C9"/>
    <w:rsid w:val="00516143"/>
    <w:rsid w:val="00520BBC"/>
    <w:rsid w:val="00520BE5"/>
    <w:rsid w:val="00522375"/>
    <w:rsid w:val="005301A8"/>
    <w:rsid w:val="00531657"/>
    <w:rsid w:val="00531F8A"/>
    <w:rsid w:val="0053281A"/>
    <w:rsid w:val="00533809"/>
    <w:rsid w:val="00540540"/>
    <w:rsid w:val="005426AF"/>
    <w:rsid w:val="005426F7"/>
    <w:rsid w:val="00543A38"/>
    <w:rsid w:val="00544A8C"/>
    <w:rsid w:val="00544EDD"/>
    <w:rsid w:val="0055204F"/>
    <w:rsid w:val="0055417A"/>
    <w:rsid w:val="00554CE6"/>
    <w:rsid w:val="005560E2"/>
    <w:rsid w:val="005568C7"/>
    <w:rsid w:val="0055779A"/>
    <w:rsid w:val="005624D5"/>
    <w:rsid w:val="005659D3"/>
    <w:rsid w:val="005677D4"/>
    <w:rsid w:val="005711DD"/>
    <w:rsid w:val="00574E47"/>
    <w:rsid w:val="00574F89"/>
    <w:rsid w:val="005758E9"/>
    <w:rsid w:val="00575AD2"/>
    <w:rsid w:val="00576B81"/>
    <w:rsid w:val="00576FE0"/>
    <w:rsid w:val="00577F83"/>
    <w:rsid w:val="00580FD2"/>
    <w:rsid w:val="005812FA"/>
    <w:rsid w:val="005815A2"/>
    <w:rsid w:val="00584622"/>
    <w:rsid w:val="00584874"/>
    <w:rsid w:val="0058635B"/>
    <w:rsid w:val="00587368"/>
    <w:rsid w:val="005915AF"/>
    <w:rsid w:val="00591CA2"/>
    <w:rsid w:val="00591E94"/>
    <w:rsid w:val="00594B30"/>
    <w:rsid w:val="00595E31"/>
    <w:rsid w:val="005A08D1"/>
    <w:rsid w:val="005A4AAE"/>
    <w:rsid w:val="005A4C46"/>
    <w:rsid w:val="005A6C89"/>
    <w:rsid w:val="005A7CE9"/>
    <w:rsid w:val="005B1825"/>
    <w:rsid w:val="005B2E5D"/>
    <w:rsid w:val="005B4274"/>
    <w:rsid w:val="005B5ECF"/>
    <w:rsid w:val="005B64BF"/>
    <w:rsid w:val="005C0610"/>
    <w:rsid w:val="005C398A"/>
    <w:rsid w:val="005C4627"/>
    <w:rsid w:val="005C5827"/>
    <w:rsid w:val="005C7E45"/>
    <w:rsid w:val="005D106F"/>
    <w:rsid w:val="005D111C"/>
    <w:rsid w:val="005D4AB6"/>
    <w:rsid w:val="005D4D37"/>
    <w:rsid w:val="005D5624"/>
    <w:rsid w:val="005D7D80"/>
    <w:rsid w:val="005D7FDF"/>
    <w:rsid w:val="005E0530"/>
    <w:rsid w:val="005E1196"/>
    <w:rsid w:val="005E1F76"/>
    <w:rsid w:val="005E2821"/>
    <w:rsid w:val="005E2991"/>
    <w:rsid w:val="005E2CE9"/>
    <w:rsid w:val="005E7676"/>
    <w:rsid w:val="005F21EA"/>
    <w:rsid w:val="005F2D37"/>
    <w:rsid w:val="005F38E4"/>
    <w:rsid w:val="005F3F09"/>
    <w:rsid w:val="005F4C0C"/>
    <w:rsid w:val="005F67CC"/>
    <w:rsid w:val="00600CBE"/>
    <w:rsid w:val="00603B3A"/>
    <w:rsid w:val="0060696C"/>
    <w:rsid w:val="00611C2A"/>
    <w:rsid w:val="00615200"/>
    <w:rsid w:val="00615A18"/>
    <w:rsid w:val="00620A84"/>
    <w:rsid w:val="00620EBE"/>
    <w:rsid w:val="00621AC1"/>
    <w:rsid w:val="00626577"/>
    <w:rsid w:val="0062690E"/>
    <w:rsid w:val="00626F8B"/>
    <w:rsid w:val="00630324"/>
    <w:rsid w:val="00631E74"/>
    <w:rsid w:val="00633C4E"/>
    <w:rsid w:val="00636D71"/>
    <w:rsid w:val="0064101E"/>
    <w:rsid w:val="00642443"/>
    <w:rsid w:val="00645203"/>
    <w:rsid w:val="00650D9D"/>
    <w:rsid w:val="00652375"/>
    <w:rsid w:val="00652AB3"/>
    <w:rsid w:val="00655708"/>
    <w:rsid w:val="00660398"/>
    <w:rsid w:val="00662698"/>
    <w:rsid w:val="006677F7"/>
    <w:rsid w:val="00667A1D"/>
    <w:rsid w:val="006726EB"/>
    <w:rsid w:val="006766FD"/>
    <w:rsid w:val="00694AC5"/>
    <w:rsid w:val="00694BD1"/>
    <w:rsid w:val="0069764D"/>
    <w:rsid w:val="0069783B"/>
    <w:rsid w:val="00697AC2"/>
    <w:rsid w:val="006A0750"/>
    <w:rsid w:val="006A2BA0"/>
    <w:rsid w:val="006A3461"/>
    <w:rsid w:val="006A516C"/>
    <w:rsid w:val="006A5CA3"/>
    <w:rsid w:val="006A752B"/>
    <w:rsid w:val="006B47CE"/>
    <w:rsid w:val="006B4C6B"/>
    <w:rsid w:val="006B5C3C"/>
    <w:rsid w:val="006B6158"/>
    <w:rsid w:val="006B68FF"/>
    <w:rsid w:val="006B70DC"/>
    <w:rsid w:val="006C0445"/>
    <w:rsid w:val="006C0D63"/>
    <w:rsid w:val="006C1C43"/>
    <w:rsid w:val="006C5510"/>
    <w:rsid w:val="006C7CF1"/>
    <w:rsid w:val="006D0199"/>
    <w:rsid w:val="006D0CDC"/>
    <w:rsid w:val="006D68E2"/>
    <w:rsid w:val="006E3AF9"/>
    <w:rsid w:val="006E4A92"/>
    <w:rsid w:val="006F4480"/>
    <w:rsid w:val="006F4AD1"/>
    <w:rsid w:val="006F4DD7"/>
    <w:rsid w:val="006F57A8"/>
    <w:rsid w:val="006F609F"/>
    <w:rsid w:val="006F60F0"/>
    <w:rsid w:val="006F6A65"/>
    <w:rsid w:val="006F75A6"/>
    <w:rsid w:val="00700894"/>
    <w:rsid w:val="0070102A"/>
    <w:rsid w:val="00701597"/>
    <w:rsid w:val="00703E0B"/>
    <w:rsid w:val="007104C3"/>
    <w:rsid w:val="007123ED"/>
    <w:rsid w:val="00714567"/>
    <w:rsid w:val="00714BA1"/>
    <w:rsid w:val="007152D2"/>
    <w:rsid w:val="00715574"/>
    <w:rsid w:val="007177B4"/>
    <w:rsid w:val="00721AE7"/>
    <w:rsid w:val="0072324C"/>
    <w:rsid w:val="00725F27"/>
    <w:rsid w:val="0072755E"/>
    <w:rsid w:val="00731D6C"/>
    <w:rsid w:val="00732B6C"/>
    <w:rsid w:val="00737317"/>
    <w:rsid w:val="00740687"/>
    <w:rsid w:val="007407CC"/>
    <w:rsid w:val="00740BDD"/>
    <w:rsid w:val="007410D6"/>
    <w:rsid w:val="00741B23"/>
    <w:rsid w:val="00746347"/>
    <w:rsid w:val="00746FCE"/>
    <w:rsid w:val="00751101"/>
    <w:rsid w:val="0075384C"/>
    <w:rsid w:val="007540B2"/>
    <w:rsid w:val="00754377"/>
    <w:rsid w:val="00755CDF"/>
    <w:rsid w:val="00755E11"/>
    <w:rsid w:val="0076047D"/>
    <w:rsid w:val="007611DE"/>
    <w:rsid w:val="00764DE9"/>
    <w:rsid w:val="0076506A"/>
    <w:rsid w:val="00770EE1"/>
    <w:rsid w:val="00770FC9"/>
    <w:rsid w:val="007710E6"/>
    <w:rsid w:val="00772125"/>
    <w:rsid w:val="00772930"/>
    <w:rsid w:val="00774DE3"/>
    <w:rsid w:val="007750E8"/>
    <w:rsid w:val="0077529E"/>
    <w:rsid w:val="00775800"/>
    <w:rsid w:val="00777B7B"/>
    <w:rsid w:val="00777E2D"/>
    <w:rsid w:val="00780481"/>
    <w:rsid w:val="007804FC"/>
    <w:rsid w:val="007835B1"/>
    <w:rsid w:val="00783E77"/>
    <w:rsid w:val="007842E3"/>
    <w:rsid w:val="007860BE"/>
    <w:rsid w:val="00786EB2"/>
    <w:rsid w:val="007906F1"/>
    <w:rsid w:val="0079072F"/>
    <w:rsid w:val="007927B1"/>
    <w:rsid w:val="0079280C"/>
    <w:rsid w:val="00792E75"/>
    <w:rsid w:val="00793793"/>
    <w:rsid w:val="00793EC3"/>
    <w:rsid w:val="007947D4"/>
    <w:rsid w:val="00795443"/>
    <w:rsid w:val="007968E1"/>
    <w:rsid w:val="00797BBF"/>
    <w:rsid w:val="007A0481"/>
    <w:rsid w:val="007A26A0"/>
    <w:rsid w:val="007A40BB"/>
    <w:rsid w:val="007B409B"/>
    <w:rsid w:val="007C0FF9"/>
    <w:rsid w:val="007C2603"/>
    <w:rsid w:val="007C4169"/>
    <w:rsid w:val="007C483A"/>
    <w:rsid w:val="007C7DCF"/>
    <w:rsid w:val="007D6D28"/>
    <w:rsid w:val="007D7563"/>
    <w:rsid w:val="007D7DB9"/>
    <w:rsid w:val="007E25C8"/>
    <w:rsid w:val="007E543F"/>
    <w:rsid w:val="007E6772"/>
    <w:rsid w:val="007E7B99"/>
    <w:rsid w:val="007E7EF9"/>
    <w:rsid w:val="007F0CBA"/>
    <w:rsid w:val="007F15A9"/>
    <w:rsid w:val="007F1C08"/>
    <w:rsid w:val="007F385C"/>
    <w:rsid w:val="007F5F4D"/>
    <w:rsid w:val="00800E46"/>
    <w:rsid w:val="00801FD4"/>
    <w:rsid w:val="00802A84"/>
    <w:rsid w:val="00804355"/>
    <w:rsid w:val="00805990"/>
    <w:rsid w:val="00811052"/>
    <w:rsid w:val="00811097"/>
    <w:rsid w:val="008154DC"/>
    <w:rsid w:val="00815DFC"/>
    <w:rsid w:val="008166BA"/>
    <w:rsid w:val="00817A20"/>
    <w:rsid w:val="00820064"/>
    <w:rsid w:val="00820359"/>
    <w:rsid w:val="00822D58"/>
    <w:rsid w:val="0082798F"/>
    <w:rsid w:val="008336F1"/>
    <w:rsid w:val="0083438B"/>
    <w:rsid w:val="00834A0A"/>
    <w:rsid w:val="008368DB"/>
    <w:rsid w:val="00840A10"/>
    <w:rsid w:val="00843522"/>
    <w:rsid w:val="008437A0"/>
    <w:rsid w:val="00843D4B"/>
    <w:rsid w:val="00843FF2"/>
    <w:rsid w:val="00847F4E"/>
    <w:rsid w:val="00852D19"/>
    <w:rsid w:val="0085430E"/>
    <w:rsid w:val="008566C1"/>
    <w:rsid w:val="0086142E"/>
    <w:rsid w:val="008614BC"/>
    <w:rsid w:val="00862332"/>
    <w:rsid w:val="008641F7"/>
    <w:rsid w:val="00865478"/>
    <w:rsid w:val="00870B38"/>
    <w:rsid w:val="00872F52"/>
    <w:rsid w:val="00873D3E"/>
    <w:rsid w:val="00877167"/>
    <w:rsid w:val="00880A86"/>
    <w:rsid w:val="008823CB"/>
    <w:rsid w:val="00886B44"/>
    <w:rsid w:val="008902ED"/>
    <w:rsid w:val="008919A8"/>
    <w:rsid w:val="008936D6"/>
    <w:rsid w:val="008955F7"/>
    <w:rsid w:val="00897897"/>
    <w:rsid w:val="008A097F"/>
    <w:rsid w:val="008A0CC5"/>
    <w:rsid w:val="008A1AF3"/>
    <w:rsid w:val="008A29AC"/>
    <w:rsid w:val="008A591D"/>
    <w:rsid w:val="008A5FBD"/>
    <w:rsid w:val="008B3BC4"/>
    <w:rsid w:val="008B4DF8"/>
    <w:rsid w:val="008B59E4"/>
    <w:rsid w:val="008B6DC7"/>
    <w:rsid w:val="008B7051"/>
    <w:rsid w:val="008B7FA0"/>
    <w:rsid w:val="008C2C97"/>
    <w:rsid w:val="008C3907"/>
    <w:rsid w:val="008C53E5"/>
    <w:rsid w:val="008C661C"/>
    <w:rsid w:val="008C720D"/>
    <w:rsid w:val="008C7918"/>
    <w:rsid w:val="008D140B"/>
    <w:rsid w:val="008D161C"/>
    <w:rsid w:val="008D2445"/>
    <w:rsid w:val="008E0069"/>
    <w:rsid w:val="008E3B65"/>
    <w:rsid w:val="008E5710"/>
    <w:rsid w:val="008E6BE7"/>
    <w:rsid w:val="008F0A01"/>
    <w:rsid w:val="008F2CB9"/>
    <w:rsid w:val="00905981"/>
    <w:rsid w:val="00907247"/>
    <w:rsid w:val="009102F6"/>
    <w:rsid w:val="00911AFE"/>
    <w:rsid w:val="00911DFF"/>
    <w:rsid w:val="009128CC"/>
    <w:rsid w:val="00913337"/>
    <w:rsid w:val="009145CE"/>
    <w:rsid w:val="00915D0E"/>
    <w:rsid w:val="00917901"/>
    <w:rsid w:val="00922BD5"/>
    <w:rsid w:val="00922BE4"/>
    <w:rsid w:val="0092314D"/>
    <w:rsid w:val="00925433"/>
    <w:rsid w:val="0092566F"/>
    <w:rsid w:val="009264DC"/>
    <w:rsid w:val="00930DE7"/>
    <w:rsid w:val="009310E4"/>
    <w:rsid w:val="0093196D"/>
    <w:rsid w:val="00940CF9"/>
    <w:rsid w:val="00944C88"/>
    <w:rsid w:val="00945ADB"/>
    <w:rsid w:val="00946292"/>
    <w:rsid w:val="0094697D"/>
    <w:rsid w:val="00947B97"/>
    <w:rsid w:val="0095066B"/>
    <w:rsid w:val="00951191"/>
    <w:rsid w:val="00951A1D"/>
    <w:rsid w:val="0095338D"/>
    <w:rsid w:val="00954B50"/>
    <w:rsid w:val="009557E7"/>
    <w:rsid w:val="00955F7A"/>
    <w:rsid w:val="00957BAB"/>
    <w:rsid w:val="00960E04"/>
    <w:rsid w:val="00961093"/>
    <w:rsid w:val="009632BD"/>
    <w:rsid w:val="009636D0"/>
    <w:rsid w:val="00967BF4"/>
    <w:rsid w:val="009708C3"/>
    <w:rsid w:val="009721EB"/>
    <w:rsid w:val="0097231B"/>
    <w:rsid w:val="009724B9"/>
    <w:rsid w:val="00977299"/>
    <w:rsid w:val="0098236A"/>
    <w:rsid w:val="009835BD"/>
    <w:rsid w:val="009839FF"/>
    <w:rsid w:val="00985A1F"/>
    <w:rsid w:val="00986F4A"/>
    <w:rsid w:val="0098753B"/>
    <w:rsid w:val="009902F4"/>
    <w:rsid w:val="00992323"/>
    <w:rsid w:val="00992F6A"/>
    <w:rsid w:val="009934AB"/>
    <w:rsid w:val="009952E3"/>
    <w:rsid w:val="009A0332"/>
    <w:rsid w:val="009A0C1C"/>
    <w:rsid w:val="009A143A"/>
    <w:rsid w:val="009A22BF"/>
    <w:rsid w:val="009A67B3"/>
    <w:rsid w:val="009B18B3"/>
    <w:rsid w:val="009B2F5B"/>
    <w:rsid w:val="009B36B0"/>
    <w:rsid w:val="009B5572"/>
    <w:rsid w:val="009C1AB2"/>
    <w:rsid w:val="009C5E74"/>
    <w:rsid w:val="009C76B5"/>
    <w:rsid w:val="009C7F8A"/>
    <w:rsid w:val="009D4212"/>
    <w:rsid w:val="009D4490"/>
    <w:rsid w:val="009D488B"/>
    <w:rsid w:val="009D71D9"/>
    <w:rsid w:val="009E0888"/>
    <w:rsid w:val="009E1262"/>
    <w:rsid w:val="009E15BA"/>
    <w:rsid w:val="009E171E"/>
    <w:rsid w:val="009E2755"/>
    <w:rsid w:val="009E42E0"/>
    <w:rsid w:val="009F2F0E"/>
    <w:rsid w:val="009F705A"/>
    <w:rsid w:val="009F73E9"/>
    <w:rsid w:val="00A010CD"/>
    <w:rsid w:val="00A042A2"/>
    <w:rsid w:val="00A04E01"/>
    <w:rsid w:val="00A05057"/>
    <w:rsid w:val="00A0532D"/>
    <w:rsid w:val="00A05F49"/>
    <w:rsid w:val="00A0759A"/>
    <w:rsid w:val="00A101EF"/>
    <w:rsid w:val="00A10BE3"/>
    <w:rsid w:val="00A10C50"/>
    <w:rsid w:val="00A11F48"/>
    <w:rsid w:val="00A1249E"/>
    <w:rsid w:val="00A125EA"/>
    <w:rsid w:val="00A12DF4"/>
    <w:rsid w:val="00A1742E"/>
    <w:rsid w:val="00A21DF0"/>
    <w:rsid w:val="00A21FF1"/>
    <w:rsid w:val="00A24D3C"/>
    <w:rsid w:val="00A24D47"/>
    <w:rsid w:val="00A26597"/>
    <w:rsid w:val="00A26920"/>
    <w:rsid w:val="00A272BB"/>
    <w:rsid w:val="00A272F1"/>
    <w:rsid w:val="00A30548"/>
    <w:rsid w:val="00A356C7"/>
    <w:rsid w:val="00A360D0"/>
    <w:rsid w:val="00A3650A"/>
    <w:rsid w:val="00A36FBE"/>
    <w:rsid w:val="00A4078B"/>
    <w:rsid w:val="00A409BA"/>
    <w:rsid w:val="00A434B4"/>
    <w:rsid w:val="00A44E3A"/>
    <w:rsid w:val="00A45550"/>
    <w:rsid w:val="00A45B68"/>
    <w:rsid w:val="00A51081"/>
    <w:rsid w:val="00A5737A"/>
    <w:rsid w:val="00A57FC2"/>
    <w:rsid w:val="00A614B0"/>
    <w:rsid w:val="00A62C34"/>
    <w:rsid w:val="00A6338D"/>
    <w:rsid w:val="00A63875"/>
    <w:rsid w:val="00A71139"/>
    <w:rsid w:val="00A711C8"/>
    <w:rsid w:val="00A71B05"/>
    <w:rsid w:val="00A72536"/>
    <w:rsid w:val="00A72D3A"/>
    <w:rsid w:val="00A731F1"/>
    <w:rsid w:val="00A741CA"/>
    <w:rsid w:val="00A76E41"/>
    <w:rsid w:val="00A813D2"/>
    <w:rsid w:val="00A824DF"/>
    <w:rsid w:val="00A82D19"/>
    <w:rsid w:val="00A830CA"/>
    <w:rsid w:val="00A837D6"/>
    <w:rsid w:val="00A85C11"/>
    <w:rsid w:val="00A8757F"/>
    <w:rsid w:val="00A87A31"/>
    <w:rsid w:val="00A87D72"/>
    <w:rsid w:val="00A90490"/>
    <w:rsid w:val="00A92B1C"/>
    <w:rsid w:val="00A96CF2"/>
    <w:rsid w:val="00AA19A6"/>
    <w:rsid w:val="00AA32DD"/>
    <w:rsid w:val="00AA45D1"/>
    <w:rsid w:val="00AA6B9B"/>
    <w:rsid w:val="00AB48D7"/>
    <w:rsid w:val="00AC0A0F"/>
    <w:rsid w:val="00AC374D"/>
    <w:rsid w:val="00AC5449"/>
    <w:rsid w:val="00AC729C"/>
    <w:rsid w:val="00AC78F1"/>
    <w:rsid w:val="00AD02D8"/>
    <w:rsid w:val="00AD0312"/>
    <w:rsid w:val="00AD296D"/>
    <w:rsid w:val="00AD66B4"/>
    <w:rsid w:val="00AD767B"/>
    <w:rsid w:val="00AD7F44"/>
    <w:rsid w:val="00AE17B3"/>
    <w:rsid w:val="00AE2BF7"/>
    <w:rsid w:val="00AE54DF"/>
    <w:rsid w:val="00AE5901"/>
    <w:rsid w:val="00AE7DC0"/>
    <w:rsid w:val="00AF09A2"/>
    <w:rsid w:val="00AF699F"/>
    <w:rsid w:val="00AF74A2"/>
    <w:rsid w:val="00B000D4"/>
    <w:rsid w:val="00B04D29"/>
    <w:rsid w:val="00B07CA7"/>
    <w:rsid w:val="00B13640"/>
    <w:rsid w:val="00B13A25"/>
    <w:rsid w:val="00B17156"/>
    <w:rsid w:val="00B17273"/>
    <w:rsid w:val="00B205ED"/>
    <w:rsid w:val="00B208C4"/>
    <w:rsid w:val="00B20C9A"/>
    <w:rsid w:val="00B20E2D"/>
    <w:rsid w:val="00B2179F"/>
    <w:rsid w:val="00B24BA9"/>
    <w:rsid w:val="00B267CE"/>
    <w:rsid w:val="00B2742D"/>
    <w:rsid w:val="00B30D7B"/>
    <w:rsid w:val="00B32C3D"/>
    <w:rsid w:val="00B35030"/>
    <w:rsid w:val="00B37CD1"/>
    <w:rsid w:val="00B40449"/>
    <w:rsid w:val="00B4087B"/>
    <w:rsid w:val="00B4165B"/>
    <w:rsid w:val="00B423D4"/>
    <w:rsid w:val="00B4327B"/>
    <w:rsid w:val="00B463BE"/>
    <w:rsid w:val="00B4739C"/>
    <w:rsid w:val="00B47CA5"/>
    <w:rsid w:val="00B5005B"/>
    <w:rsid w:val="00B517A6"/>
    <w:rsid w:val="00B52688"/>
    <w:rsid w:val="00B52F2C"/>
    <w:rsid w:val="00B53A13"/>
    <w:rsid w:val="00B5591A"/>
    <w:rsid w:val="00B55A7A"/>
    <w:rsid w:val="00B560D6"/>
    <w:rsid w:val="00B62942"/>
    <w:rsid w:val="00B6321F"/>
    <w:rsid w:val="00B63233"/>
    <w:rsid w:val="00B643C6"/>
    <w:rsid w:val="00B64599"/>
    <w:rsid w:val="00B65319"/>
    <w:rsid w:val="00B653B9"/>
    <w:rsid w:val="00B66A58"/>
    <w:rsid w:val="00B725C1"/>
    <w:rsid w:val="00B7422E"/>
    <w:rsid w:val="00B7460F"/>
    <w:rsid w:val="00B778E6"/>
    <w:rsid w:val="00B8073B"/>
    <w:rsid w:val="00B85DD1"/>
    <w:rsid w:val="00B927AD"/>
    <w:rsid w:val="00B937C1"/>
    <w:rsid w:val="00B9443D"/>
    <w:rsid w:val="00B95828"/>
    <w:rsid w:val="00B95939"/>
    <w:rsid w:val="00B96176"/>
    <w:rsid w:val="00B965E7"/>
    <w:rsid w:val="00BA41A6"/>
    <w:rsid w:val="00BA5E12"/>
    <w:rsid w:val="00BB5003"/>
    <w:rsid w:val="00BB5604"/>
    <w:rsid w:val="00BB71C4"/>
    <w:rsid w:val="00BC08E3"/>
    <w:rsid w:val="00BC1746"/>
    <w:rsid w:val="00BC198B"/>
    <w:rsid w:val="00BC1F28"/>
    <w:rsid w:val="00BC2531"/>
    <w:rsid w:val="00BC6AB1"/>
    <w:rsid w:val="00BC7F66"/>
    <w:rsid w:val="00BD034B"/>
    <w:rsid w:val="00BD15DA"/>
    <w:rsid w:val="00BD1F8F"/>
    <w:rsid w:val="00BD2E3F"/>
    <w:rsid w:val="00BD46F1"/>
    <w:rsid w:val="00BD63EB"/>
    <w:rsid w:val="00BD7AF5"/>
    <w:rsid w:val="00BE3316"/>
    <w:rsid w:val="00BE3B61"/>
    <w:rsid w:val="00BE564B"/>
    <w:rsid w:val="00BF1F63"/>
    <w:rsid w:val="00BF3DA7"/>
    <w:rsid w:val="00BF5E1A"/>
    <w:rsid w:val="00BF6E2D"/>
    <w:rsid w:val="00C0207F"/>
    <w:rsid w:val="00C023F4"/>
    <w:rsid w:val="00C031E5"/>
    <w:rsid w:val="00C062C4"/>
    <w:rsid w:val="00C06B8E"/>
    <w:rsid w:val="00C07A2E"/>
    <w:rsid w:val="00C10B56"/>
    <w:rsid w:val="00C16A16"/>
    <w:rsid w:val="00C21FD2"/>
    <w:rsid w:val="00C2365A"/>
    <w:rsid w:val="00C2546F"/>
    <w:rsid w:val="00C277DE"/>
    <w:rsid w:val="00C27E80"/>
    <w:rsid w:val="00C302FA"/>
    <w:rsid w:val="00C30807"/>
    <w:rsid w:val="00C31EB7"/>
    <w:rsid w:val="00C3249A"/>
    <w:rsid w:val="00C32BA7"/>
    <w:rsid w:val="00C32C62"/>
    <w:rsid w:val="00C34B74"/>
    <w:rsid w:val="00C35B63"/>
    <w:rsid w:val="00C370CA"/>
    <w:rsid w:val="00C4428B"/>
    <w:rsid w:val="00C46C94"/>
    <w:rsid w:val="00C46D9F"/>
    <w:rsid w:val="00C47F39"/>
    <w:rsid w:val="00C50BA1"/>
    <w:rsid w:val="00C5241D"/>
    <w:rsid w:val="00C57404"/>
    <w:rsid w:val="00C57A36"/>
    <w:rsid w:val="00C61312"/>
    <w:rsid w:val="00C63362"/>
    <w:rsid w:val="00C63AE4"/>
    <w:rsid w:val="00C64929"/>
    <w:rsid w:val="00C658EA"/>
    <w:rsid w:val="00C71696"/>
    <w:rsid w:val="00C73634"/>
    <w:rsid w:val="00C73FCA"/>
    <w:rsid w:val="00C74D2C"/>
    <w:rsid w:val="00C77622"/>
    <w:rsid w:val="00C80410"/>
    <w:rsid w:val="00C80E8D"/>
    <w:rsid w:val="00C81911"/>
    <w:rsid w:val="00C86993"/>
    <w:rsid w:val="00C86DBD"/>
    <w:rsid w:val="00C8701F"/>
    <w:rsid w:val="00C875BB"/>
    <w:rsid w:val="00C941CA"/>
    <w:rsid w:val="00C95620"/>
    <w:rsid w:val="00CA0823"/>
    <w:rsid w:val="00CA15A0"/>
    <w:rsid w:val="00CA1A8D"/>
    <w:rsid w:val="00CA202F"/>
    <w:rsid w:val="00CA3AAF"/>
    <w:rsid w:val="00CA4EB7"/>
    <w:rsid w:val="00CA66C5"/>
    <w:rsid w:val="00CB0380"/>
    <w:rsid w:val="00CB15F8"/>
    <w:rsid w:val="00CB2061"/>
    <w:rsid w:val="00CC36FE"/>
    <w:rsid w:val="00CC5FD0"/>
    <w:rsid w:val="00CC77DA"/>
    <w:rsid w:val="00CD105E"/>
    <w:rsid w:val="00CD39EF"/>
    <w:rsid w:val="00CD59A1"/>
    <w:rsid w:val="00CD64E4"/>
    <w:rsid w:val="00CD6785"/>
    <w:rsid w:val="00CE356E"/>
    <w:rsid w:val="00CE3DA5"/>
    <w:rsid w:val="00CE523B"/>
    <w:rsid w:val="00CE523E"/>
    <w:rsid w:val="00CE5BC0"/>
    <w:rsid w:val="00CE709D"/>
    <w:rsid w:val="00CF3805"/>
    <w:rsid w:val="00CF6188"/>
    <w:rsid w:val="00D00118"/>
    <w:rsid w:val="00D02062"/>
    <w:rsid w:val="00D0301B"/>
    <w:rsid w:val="00D03986"/>
    <w:rsid w:val="00D1008A"/>
    <w:rsid w:val="00D10A94"/>
    <w:rsid w:val="00D12C36"/>
    <w:rsid w:val="00D14343"/>
    <w:rsid w:val="00D200E7"/>
    <w:rsid w:val="00D208F2"/>
    <w:rsid w:val="00D21DF1"/>
    <w:rsid w:val="00D24BEF"/>
    <w:rsid w:val="00D2740A"/>
    <w:rsid w:val="00D32FC5"/>
    <w:rsid w:val="00D432A8"/>
    <w:rsid w:val="00D44F2A"/>
    <w:rsid w:val="00D45EB7"/>
    <w:rsid w:val="00D46637"/>
    <w:rsid w:val="00D476B2"/>
    <w:rsid w:val="00D506CF"/>
    <w:rsid w:val="00D614C3"/>
    <w:rsid w:val="00D63BF7"/>
    <w:rsid w:val="00D67C3D"/>
    <w:rsid w:val="00D705C9"/>
    <w:rsid w:val="00D724BF"/>
    <w:rsid w:val="00D75726"/>
    <w:rsid w:val="00D758EE"/>
    <w:rsid w:val="00D75DA0"/>
    <w:rsid w:val="00D76247"/>
    <w:rsid w:val="00D80AAC"/>
    <w:rsid w:val="00D81296"/>
    <w:rsid w:val="00D8154D"/>
    <w:rsid w:val="00D839EC"/>
    <w:rsid w:val="00D85792"/>
    <w:rsid w:val="00D85A4D"/>
    <w:rsid w:val="00D870FB"/>
    <w:rsid w:val="00D91A2E"/>
    <w:rsid w:val="00D926A9"/>
    <w:rsid w:val="00D93F65"/>
    <w:rsid w:val="00D95737"/>
    <w:rsid w:val="00D96E0A"/>
    <w:rsid w:val="00DA3F85"/>
    <w:rsid w:val="00DA64CA"/>
    <w:rsid w:val="00DC08DF"/>
    <w:rsid w:val="00DC0990"/>
    <w:rsid w:val="00DC12C7"/>
    <w:rsid w:val="00DC1C5C"/>
    <w:rsid w:val="00DC2206"/>
    <w:rsid w:val="00DC4040"/>
    <w:rsid w:val="00DC6D55"/>
    <w:rsid w:val="00DD0A65"/>
    <w:rsid w:val="00DD1656"/>
    <w:rsid w:val="00DD363E"/>
    <w:rsid w:val="00DD48A2"/>
    <w:rsid w:val="00DD4A6D"/>
    <w:rsid w:val="00DD5722"/>
    <w:rsid w:val="00DD6208"/>
    <w:rsid w:val="00DE456B"/>
    <w:rsid w:val="00DE57C5"/>
    <w:rsid w:val="00DE6751"/>
    <w:rsid w:val="00DE6C6E"/>
    <w:rsid w:val="00DE6D79"/>
    <w:rsid w:val="00DF0733"/>
    <w:rsid w:val="00DF1A05"/>
    <w:rsid w:val="00DF202D"/>
    <w:rsid w:val="00DF2A57"/>
    <w:rsid w:val="00DF34CF"/>
    <w:rsid w:val="00DF36DB"/>
    <w:rsid w:val="00E01A11"/>
    <w:rsid w:val="00E04488"/>
    <w:rsid w:val="00E046DC"/>
    <w:rsid w:val="00E0767B"/>
    <w:rsid w:val="00E15432"/>
    <w:rsid w:val="00E22613"/>
    <w:rsid w:val="00E22940"/>
    <w:rsid w:val="00E25AF2"/>
    <w:rsid w:val="00E27B44"/>
    <w:rsid w:val="00E32A31"/>
    <w:rsid w:val="00E357F8"/>
    <w:rsid w:val="00E371A7"/>
    <w:rsid w:val="00E3721B"/>
    <w:rsid w:val="00E4252D"/>
    <w:rsid w:val="00E4260E"/>
    <w:rsid w:val="00E5064C"/>
    <w:rsid w:val="00E50AC1"/>
    <w:rsid w:val="00E52150"/>
    <w:rsid w:val="00E52996"/>
    <w:rsid w:val="00E538F2"/>
    <w:rsid w:val="00E56C0F"/>
    <w:rsid w:val="00E57032"/>
    <w:rsid w:val="00E612C0"/>
    <w:rsid w:val="00E631A2"/>
    <w:rsid w:val="00E633E0"/>
    <w:rsid w:val="00E663F5"/>
    <w:rsid w:val="00E71200"/>
    <w:rsid w:val="00E74D8F"/>
    <w:rsid w:val="00E753B9"/>
    <w:rsid w:val="00E80989"/>
    <w:rsid w:val="00E81690"/>
    <w:rsid w:val="00E81CD7"/>
    <w:rsid w:val="00E829A5"/>
    <w:rsid w:val="00E91C41"/>
    <w:rsid w:val="00EA03EE"/>
    <w:rsid w:val="00EA0733"/>
    <w:rsid w:val="00EA25C2"/>
    <w:rsid w:val="00EA4F58"/>
    <w:rsid w:val="00EA7D61"/>
    <w:rsid w:val="00EA7EBA"/>
    <w:rsid w:val="00EB09B9"/>
    <w:rsid w:val="00EB343B"/>
    <w:rsid w:val="00EB7E06"/>
    <w:rsid w:val="00EC2F8D"/>
    <w:rsid w:val="00EC4C1C"/>
    <w:rsid w:val="00ED02ED"/>
    <w:rsid w:val="00ED0851"/>
    <w:rsid w:val="00ED3111"/>
    <w:rsid w:val="00ED3A40"/>
    <w:rsid w:val="00ED54AC"/>
    <w:rsid w:val="00EE30D6"/>
    <w:rsid w:val="00EE3769"/>
    <w:rsid w:val="00EE48A2"/>
    <w:rsid w:val="00EE5DE3"/>
    <w:rsid w:val="00EE5E54"/>
    <w:rsid w:val="00EE60F5"/>
    <w:rsid w:val="00EE7DE8"/>
    <w:rsid w:val="00EF3649"/>
    <w:rsid w:val="00EF7F89"/>
    <w:rsid w:val="00F01C4A"/>
    <w:rsid w:val="00F02382"/>
    <w:rsid w:val="00F027FF"/>
    <w:rsid w:val="00F03CD6"/>
    <w:rsid w:val="00F04656"/>
    <w:rsid w:val="00F065C7"/>
    <w:rsid w:val="00F11907"/>
    <w:rsid w:val="00F13707"/>
    <w:rsid w:val="00F14FF5"/>
    <w:rsid w:val="00F15A1E"/>
    <w:rsid w:val="00F20D0E"/>
    <w:rsid w:val="00F24C7D"/>
    <w:rsid w:val="00F24DDF"/>
    <w:rsid w:val="00F2583E"/>
    <w:rsid w:val="00F25900"/>
    <w:rsid w:val="00F35356"/>
    <w:rsid w:val="00F404D0"/>
    <w:rsid w:val="00F41C79"/>
    <w:rsid w:val="00F42415"/>
    <w:rsid w:val="00F47893"/>
    <w:rsid w:val="00F55466"/>
    <w:rsid w:val="00F56594"/>
    <w:rsid w:val="00F57AF1"/>
    <w:rsid w:val="00F660D7"/>
    <w:rsid w:val="00F67173"/>
    <w:rsid w:val="00F67A4F"/>
    <w:rsid w:val="00F706B8"/>
    <w:rsid w:val="00F71CF7"/>
    <w:rsid w:val="00F72FF5"/>
    <w:rsid w:val="00F76CB4"/>
    <w:rsid w:val="00F76E31"/>
    <w:rsid w:val="00F81BDC"/>
    <w:rsid w:val="00F900E6"/>
    <w:rsid w:val="00F91934"/>
    <w:rsid w:val="00F92DD2"/>
    <w:rsid w:val="00F9572F"/>
    <w:rsid w:val="00F95AF4"/>
    <w:rsid w:val="00F9688A"/>
    <w:rsid w:val="00FA000A"/>
    <w:rsid w:val="00FA1272"/>
    <w:rsid w:val="00FA2EB8"/>
    <w:rsid w:val="00FA332B"/>
    <w:rsid w:val="00FA36C3"/>
    <w:rsid w:val="00FA3957"/>
    <w:rsid w:val="00FA4057"/>
    <w:rsid w:val="00FA52B6"/>
    <w:rsid w:val="00FB0BEA"/>
    <w:rsid w:val="00FB3F84"/>
    <w:rsid w:val="00FB58EF"/>
    <w:rsid w:val="00FB591B"/>
    <w:rsid w:val="00FB6B7F"/>
    <w:rsid w:val="00FB6D37"/>
    <w:rsid w:val="00FC2DB2"/>
    <w:rsid w:val="00FC40A7"/>
    <w:rsid w:val="00FC488E"/>
    <w:rsid w:val="00FC7BFA"/>
    <w:rsid w:val="00FC7F2B"/>
    <w:rsid w:val="00FD0193"/>
    <w:rsid w:val="00FD064E"/>
    <w:rsid w:val="00FD08DA"/>
    <w:rsid w:val="00FD1767"/>
    <w:rsid w:val="00FD4AC9"/>
    <w:rsid w:val="00FD4BC9"/>
    <w:rsid w:val="00FD5BF3"/>
    <w:rsid w:val="00FD67CC"/>
    <w:rsid w:val="00FD6B0F"/>
    <w:rsid w:val="00FE0FBE"/>
    <w:rsid w:val="00FE2669"/>
    <w:rsid w:val="00FE4D72"/>
    <w:rsid w:val="00FE5C1A"/>
    <w:rsid w:val="00FE791B"/>
    <w:rsid w:val="00FF210A"/>
    <w:rsid w:val="00FF45E8"/>
    <w:rsid w:val="00FF4A27"/>
    <w:rsid w:val="00FF65B3"/>
    <w:rsid w:val="00FF6984"/>
    <w:rsid w:val="00FF7103"/>
    <w:rsid w:val="189F03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1" fillcolor="white">
      <v:fill color="white"/>
    </o:shapedefaults>
    <o:shapelayout v:ext="edit">
      <o:idmap v:ext="edit" data="1"/>
    </o:shapelayout>
  </w:shapeDefaults>
  <w:decimalSymbol w:val=","/>
  <w:listSeparator w:val=","/>
  <w14:docId w14:val="17AE15D9"/>
  <w15:docId w15:val="{602558EC-6E3F-410E-B122-9572069ED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heme="minorEastAsia"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semiHidden="1" w:qFormat="1"/>
    <w:lsdException w:name="annotation text" w:qFormat="1"/>
    <w:lsdException w:name="header" w:qFormat="1"/>
    <w:lsdException w:name="footer" w:qFormat="1"/>
    <w:lsdException w:name="caption" w:semiHidden="1" w:unhideWhenUsed="1" w:qFormat="1"/>
    <w:lsdException w:name="footnote reference" w:semiHidden="1"/>
    <w:lsdException w:name="annotation reference" w:qFormat="1"/>
    <w:lsdException w:name="page number" w:qFormat="1"/>
    <w:lsdException w:name="List Bullet" w:qFormat="1"/>
    <w:lsdException w:name="List Number" w:qFormat="1"/>
    <w:lsdException w:name="List Bullet 2" w:qFormat="1"/>
    <w:lsdException w:name="Title" w:qFormat="1"/>
    <w:lsdException w:name="Default Paragraph Font" w:semiHidden="1" w:uiPriority="1" w:unhideWhenUsed="1" w:qFormat="1"/>
    <w:lsdException w:name="Body Text" w:qFormat="1"/>
    <w:lsdException w:name="Subtitle" w:qFormat="1"/>
    <w:lsdException w:name="Block Text" w:qFormat="1"/>
    <w:lsdException w:name="Hyperlink" w:uiPriority="99"/>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40"/>
    </w:pPr>
    <w:rPr>
      <w:rFonts w:ascii="Times New Roman" w:hAnsi="Times New Roman"/>
      <w:sz w:val="24"/>
      <w:lang w:val="en-GB"/>
    </w:rPr>
  </w:style>
  <w:style w:type="paragraph" w:styleId="Heading1">
    <w:name w:val="heading 1"/>
    <w:basedOn w:val="Normal"/>
    <w:next w:val="Normal"/>
    <w:qFormat/>
    <w:pPr>
      <w:keepNext/>
      <w:numPr>
        <w:numId w:val="1"/>
      </w:numPr>
      <w:spacing w:before="500" w:after="100"/>
      <w:outlineLvl w:val="0"/>
    </w:pPr>
    <w:rPr>
      <w:rFonts w:ascii="Arial" w:hAnsi="Arial"/>
      <w:b/>
      <w:sz w:val="32"/>
    </w:rPr>
  </w:style>
  <w:style w:type="paragraph" w:styleId="Heading2">
    <w:name w:val="heading 2"/>
    <w:basedOn w:val="Normal"/>
    <w:next w:val="Normal"/>
    <w:link w:val="Heading2Char"/>
    <w:qFormat/>
    <w:pPr>
      <w:keepNext/>
      <w:numPr>
        <w:ilvl w:val="1"/>
        <w:numId w:val="1"/>
      </w:numPr>
      <w:spacing w:before="500" w:after="60"/>
      <w:outlineLvl w:val="1"/>
    </w:pPr>
    <w:rPr>
      <w:rFonts w:ascii="Arial" w:hAnsi="Arial"/>
      <w:b/>
    </w:rPr>
  </w:style>
  <w:style w:type="paragraph" w:styleId="Heading3">
    <w:name w:val="heading 3"/>
    <w:basedOn w:val="Heading2"/>
    <w:next w:val="Normal"/>
    <w:qFormat/>
    <w:pPr>
      <w:numPr>
        <w:ilvl w:val="2"/>
      </w:numPr>
      <w:outlineLvl w:val="2"/>
    </w:pPr>
    <w:rPr>
      <w:sz w:val="26"/>
    </w:rPr>
  </w:style>
  <w:style w:type="paragraph" w:styleId="Heading4">
    <w:name w:val="heading 4"/>
    <w:basedOn w:val="Heading3"/>
    <w:next w:val="Normal"/>
    <w:qFormat/>
    <w:pPr>
      <w:numPr>
        <w:ilvl w:val="3"/>
      </w:numPr>
      <w:spacing w:before="320"/>
      <w:ind w:left="864" w:hanging="864"/>
      <w:outlineLvl w:val="3"/>
    </w:pPr>
    <w:rPr>
      <w:sz w:val="24"/>
    </w:rPr>
  </w:style>
  <w:style w:type="paragraph" w:styleId="Heading5">
    <w:name w:val="heading 5"/>
    <w:basedOn w:val="Heading4"/>
    <w:next w:val="Normal"/>
    <w:qFormat/>
    <w:pPr>
      <w:numPr>
        <w:ilvl w:val="4"/>
      </w:numPr>
      <w:ind w:left="1008" w:hanging="1008"/>
      <w:outlineLvl w:val="4"/>
    </w:pPr>
  </w:style>
  <w:style w:type="paragraph" w:styleId="Heading6">
    <w:name w:val="heading 6"/>
    <w:basedOn w:val="Heading5"/>
    <w:next w:val="Normal"/>
    <w:qFormat/>
    <w:pPr>
      <w:numPr>
        <w:ilvl w:val="5"/>
      </w:numPr>
      <w:spacing w:before="500" w:after="100"/>
      <w:ind w:left="1152" w:hanging="1152"/>
      <w:outlineLvl w:val="5"/>
    </w:pPr>
    <w:rPr>
      <w:sz w:val="32"/>
    </w:rPr>
  </w:style>
  <w:style w:type="paragraph" w:styleId="Heading7">
    <w:name w:val="heading 7"/>
    <w:basedOn w:val="Heading6"/>
    <w:next w:val="Normal"/>
    <w:qFormat/>
    <w:pPr>
      <w:numPr>
        <w:ilvl w:val="6"/>
      </w:numPr>
      <w:ind w:left="1296" w:hanging="1296"/>
      <w:outlineLvl w:val="6"/>
    </w:pPr>
    <w:rPr>
      <w:sz w:val="28"/>
    </w:rPr>
  </w:style>
  <w:style w:type="paragraph" w:styleId="Heading8">
    <w:name w:val="heading 8"/>
    <w:basedOn w:val="Heading7"/>
    <w:next w:val="Normal"/>
    <w:qFormat/>
    <w:pPr>
      <w:numPr>
        <w:ilvl w:val="7"/>
      </w:numPr>
      <w:tabs>
        <w:tab w:val="left" w:pos="990"/>
      </w:tabs>
      <w:spacing w:after="60"/>
      <w:ind w:left="1440" w:hanging="1440"/>
      <w:outlineLvl w:val="7"/>
    </w:pPr>
    <w:rPr>
      <w:sz w:val="26"/>
    </w:rPr>
  </w:style>
  <w:style w:type="paragraph" w:styleId="Heading9">
    <w:name w:val="heading 9"/>
    <w:basedOn w:val="Normal"/>
    <w:next w:val="Normal"/>
    <w:qFormat/>
    <w:pPr>
      <w:numPr>
        <w:ilvl w:val="8"/>
        <w:numId w:val="1"/>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TOC2"/>
    <w:next w:val="Normal"/>
    <w:semiHidden/>
    <w:qFormat/>
    <w:pPr>
      <w:ind w:left="1440"/>
    </w:pPr>
    <w:rPr>
      <w:rFonts w:ascii="Arial" w:hAnsi="Arial"/>
    </w:rPr>
  </w:style>
  <w:style w:type="paragraph" w:styleId="TOC2">
    <w:name w:val="toc 2"/>
    <w:basedOn w:val="TOC1"/>
    <w:next w:val="TOC3"/>
    <w:uiPriority w:val="39"/>
    <w:qFormat/>
    <w:pPr>
      <w:spacing w:before="60"/>
      <w:ind w:left="1418"/>
    </w:pPr>
    <w:rPr>
      <w:rFonts w:ascii="Times New Roman" w:hAnsi="Times New Roman"/>
      <w:b w:val="0"/>
    </w:rPr>
  </w:style>
  <w:style w:type="paragraph" w:styleId="TOC1">
    <w:name w:val="toc 1"/>
    <w:basedOn w:val="Normal"/>
    <w:next w:val="Normal"/>
    <w:uiPriority w:val="39"/>
    <w:qFormat/>
    <w:pPr>
      <w:tabs>
        <w:tab w:val="left" w:pos="709"/>
        <w:tab w:val="right" w:leader="dot" w:pos="8487"/>
      </w:tabs>
      <w:spacing w:before="120"/>
      <w:ind w:left="709" w:hanging="709"/>
    </w:pPr>
    <w:rPr>
      <w:rFonts w:ascii="Arial" w:hAnsi="Arial"/>
      <w:b/>
    </w:rPr>
  </w:style>
  <w:style w:type="paragraph" w:styleId="TOC3">
    <w:name w:val="toc 3"/>
    <w:next w:val="TOC4"/>
    <w:uiPriority w:val="39"/>
    <w:qFormat/>
    <w:pPr>
      <w:tabs>
        <w:tab w:val="right" w:leader="dot" w:pos="8488"/>
      </w:tabs>
      <w:spacing w:before="80" w:line="300" w:lineRule="exact"/>
      <w:ind w:left="2269" w:hanging="851"/>
    </w:pPr>
    <w:rPr>
      <w:rFonts w:ascii="Times New Roman" w:eastAsia="Times New Roman" w:hAnsi="Times New Roman"/>
      <w:sz w:val="24"/>
    </w:rPr>
  </w:style>
  <w:style w:type="paragraph" w:styleId="TOC4">
    <w:name w:val="toc 4"/>
    <w:next w:val="TOC5"/>
    <w:semiHidden/>
    <w:qFormat/>
    <w:pPr>
      <w:tabs>
        <w:tab w:val="right" w:leader="dot" w:pos="8488"/>
      </w:tabs>
      <w:spacing w:before="80"/>
      <w:ind w:left="2524" w:hanging="902"/>
    </w:pPr>
    <w:rPr>
      <w:rFonts w:ascii="Times New Roman" w:hAnsi="Times New Roman"/>
      <w:sz w:val="24"/>
    </w:rPr>
  </w:style>
  <w:style w:type="paragraph" w:styleId="TOC5">
    <w:name w:val="toc 5"/>
    <w:next w:val="Normal"/>
    <w:semiHidden/>
    <w:qFormat/>
    <w:pPr>
      <w:tabs>
        <w:tab w:val="right" w:leader="dot" w:pos="8488"/>
      </w:tabs>
      <w:spacing w:before="80"/>
      <w:ind w:left="3150" w:hanging="1170"/>
    </w:pPr>
    <w:rPr>
      <w:rFonts w:ascii="Times New Roman" w:hAnsi="Times New Roman"/>
      <w:sz w:val="24"/>
    </w:rPr>
  </w:style>
  <w:style w:type="paragraph" w:styleId="ListNumber">
    <w:name w:val="List Number"/>
    <w:basedOn w:val="Normal"/>
    <w:qFormat/>
    <w:pPr>
      <w:numPr>
        <w:numId w:val="2"/>
      </w:numPr>
      <w:spacing w:before="60" w:after="20"/>
    </w:pPr>
  </w:style>
  <w:style w:type="paragraph" w:styleId="ListBullet">
    <w:name w:val="List Bullet"/>
    <w:basedOn w:val="Normal"/>
    <w:qFormat/>
    <w:pPr>
      <w:numPr>
        <w:numId w:val="3"/>
      </w:numPr>
      <w:spacing w:before="60" w:after="20"/>
    </w:pPr>
  </w:style>
  <w:style w:type="paragraph" w:styleId="DocumentMap">
    <w:name w:val="Document Map"/>
    <w:basedOn w:val="Normal"/>
    <w:semiHidden/>
    <w:qFormat/>
    <w:pPr>
      <w:shd w:val="clear" w:color="auto" w:fill="000080"/>
    </w:pPr>
    <w:rPr>
      <w:rFonts w:ascii="Geneva" w:hAnsi="Geneva"/>
    </w:rPr>
  </w:style>
  <w:style w:type="paragraph" w:styleId="CommentText">
    <w:name w:val="annotation text"/>
    <w:basedOn w:val="Normal"/>
    <w:link w:val="CommentTextChar"/>
    <w:qFormat/>
  </w:style>
  <w:style w:type="paragraph" w:styleId="BodyText">
    <w:name w:val="Body Text"/>
    <w:basedOn w:val="Normal"/>
    <w:qFormat/>
    <w:rPr>
      <w:sz w:val="20"/>
    </w:rPr>
  </w:style>
  <w:style w:type="paragraph" w:styleId="BlockText">
    <w:name w:val="Block Text"/>
    <w:basedOn w:val="Normal"/>
    <w:qFormat/>
    <w:pPr>
      <w:spacing w:before="0" w:after="60"/>
      <w:jc w:val="both"/>
    </w:pPr>
    <w:rPr>
      <w:rFonts w:eastAsia="Times New Roman"/>
      <w:sz w:val="22"/>
      <w:lang w:val="en-US"/>
    </w:rPr>
  </w:style>
  <w:style w:type="paragraph" w:styleId="ListBullet2">
    <w:name w:val="List Bullet 2"/>
    <w:basedOn w:val="Normal"/>
    <w:qFormat/>
    <w:pPr>
      <w:numPr>
        <w:numId w:val="4"/>
      </w:numPr>
      <w:tabs>
        <w:tab w:val="clear" w:pos="360"/>
        <w:tab w:val="left" w:pos="709"/>
      </w:tabs>
      <w:spacing w:before="60" w:after="20"/>
      <w:ind w:left="706"/>
    </w:pPr>
  </w:style>
  <w:style w:type="paragraph" w:styleId="TOC8">
    <w:name w:val="toc 8"/>
    <w:basedOn w:val="TOC7"/>
    <w:next w:val="Normal"/>
    <w:semiHidden/>
    <w:qFormat/>
    <w:pPr>
      <w:ind w:left="2610" w:hanging="990"/>
    </w:pPr>
  </w:style>
  <w:style w:type="paragraph" w:styleId="BalloonText">
    <w:name w:val="Balloon Text"/>
    <w:basedOn w:val="Normal"/>
    <w:semiHidden/>
    <w:rPr>
      <w:rFonts w:ascii="Tahoma" w:hAnsi="Tahoma" w:cs="Tahoma"/>
      <w:sz w:val="16"/>
      <w:szCs w:val="16"/>
    </w:rPr>
  </w:style>
  <w:style w:type="paragraph" w:styleId="Footer">
    <w:name w:val="footer"/>
    <w:basedOn w:val="Header"/>
    <w:qFormat/>
    <w:pPr>
      <w:tabs>
        <w:tab w:val="center" w:pos="4200"/>
      </w:tabs>
    </w:pPr>
    <w:rPr>
      <w:rFonts w:eastAsia="Times New Roman"/>
      <w:sz w:val="20"/>
    </w:rPr>
  </w:style>
  <w:style w:type="paragraph" w:styleId="Header">
    <w:name w:val="header"/>
    <w:basedOn w:val="Normal"/>
    <w:qFormat/>
    <w:pPr>
      <w:tabs>
        <w:tab w:val="right" w:pos="8712"/>
      </w:tabs>
      <w:spacing w:before="0"/>
    </w:pPr>
    <w:rPr>
      <w:sz w:val="22"/>
    </w:rPr>
  </w:style>
  <w:style w:type="paragraph" w:styleId="FootnoteText">
    <w:name w:val="footnote text"/>
    <w:basedOn w:val="Normal"/>
    <w:semiHidden/>
    <w:qFormat/>
    <w:rPr>
      <w:sz w:val="20"/>
      <w:lang w:val="en-US"/>
    </w:rPr>
  </w:style>
  <w:style w:type="paragraph" w:styleId="TOC6">
    <w:name w:val="toc 6"/>
    <w:basedOn w:val="TOC5"/>
    <w:next w:val="Normal"/>
    <w:semiHidden/>
    <w:qFormat/>
    <w:pPr>
      <w:spacing w:before="240" w:after="80"/>
      <w:ind w:left="720" w:hanging="720"/>
    </w:pPr>
    <w:rPr>
      <w:rFonts w:ascii="Arial" w:hAnsi="Arial"/>
      <w:b/>
    </w:rPr>
  </w:style>
  <w:style w:type="paragraph" w:styleId="TOC9">
    <w:name w:val="toc 9"/>
    <w:basedOn w:val="TOC8"/>
    <w:next w:val="Normal"/>
    <w:semiHidden/>
    <w:qFormat/>
    <w:pPr>
      <w:ind w:left="2970"/>
    </w:pPr>
  </w:style>
  <w:style w:type="paragraph" w:styleId="NormalWeb">
    <w:name w:val="Normal (Web)"/>
    <w:basedOn w:val="Normal"/>
    <w:pPr>
      <w:spacing w:before="100" w:beforeAutospacing="1" w:after="100" w:afterAutospacing="1"/>
    </w:pPr>
    <w:rPr>
      <w:rFonts w:ascii="Arial" w:eastAsia="Times New Roman" w:hAnsi="Arial" w:cs="Arial"/>
      <w:color w:val="000000"/>
      <w:szCs w:val="24"/>
      <w:lang w:val="en-US"/>
    </w:rPr>
  </w:style>
  <w:style w:type="paragraph" w:styleId="CommentSubject">
    <w:name w:val="annotation subject"/>
    <w:basedOn w:val="CommentText"/>
    <w:next w:val="CommentText"/>
    <w:link w:val="CommentSubjectChar"/>
    <w:qFormat/>
    <w:rPr>
      <w:b/>
      <w:bCs/>
    </w:rPr>
  </w:style>
  <w:style w:type="table" w:styleId="TableGrid">
    <w:name w:val="Table Grid"/>
    <w:basedOn w:val="TableNormal"/>
    <w:qFormat/>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qFormat/>
  </w:style>
  <w:style w:type="character" w:styleId="FollowedHyperlink">
    <w:name w:val="FollowedHyperlink"/>
    <w:basedOn w:val="DefaultParagraphFont"/>
    <w:rPr>
      <w:color w:val="800080"/>
      <w:u w:val="single"/>
    </w:rPr>
  </w:style>
  <w:style w:type="character" w:styleId="Hyperlink">
    <w:name w:val="Hyperlink"/>
    <w:basedOn w:val="DefaultParagraphFont"/>
    <w:uiPriority w:val="99"/>
    <w:rPr>
      <w:color w:val="0000FF"/>
      <w:u w:val="single"/>
    </w:rPr>
  </w:style>
  <w:style w:type="character" w:styleId="CommentReference">
    <w:name w:val="annotation reference"/>
    <w:basedOn w:val="DefaultParagraphFont"/>
    <w:qFormat/>
    <w:rPr>
      <w:sz w:val="21"/>
      <w:szCs w:val="21"/>
    </w:rPr>
  </w:style>
  <w:style w:type="character" w:styleId="FootnoteReference">
    <w:name w:val="footnote reference"/>
    <w:basedOn w:val="DefaultParagraphFont"/>
    <w:semiHidden/>
    <w:rPr>
      <w:vertAlign w:val="superscript"/>
    </w:rPr>
  </w:style>
  <w:style w:type="paragraph" w:customStyle="1" w:styleId="Documenttitle">
    <w:name w:val="Document title"/>
    <w:next w:val="Normal"/>
    <w:qFormat/>
    <w:pPr>
      <w:spacing w:after="200"/>
    </w:pPr>
    <w:rPr>
      <w:rFonts w:ascii="Arial" w:eastAsia="Times New Roman" w:hAnsi="Arial"/>
      <w:b/>
      <w:sz w:val="60"/>
    </w:rPr>
  </w:style>
  <w:style w:type="paragraph" w:customStyle="1" w:styleId="Tableheader">
    <w:name w:val="Table header"/>
    <w:basedOn w:val="Normal"/>
    <w:qFormat/>
    <w:pPr>
      <w:spacing w:before="60" w:after="60"/>
    </w:pPr>
    <w:rPr>
      <w:rFonts w:ascii="Arial" w:hAnsi="Arial"/>
      <w:b/>
      <w:color w:val="000000"/>
      <w:sz w:val="20"/>
    </w:rPr>
  </w:style>
  <w:style w:type="paragraph" w:customStyle="1" w:styleId="Tabletext">
    <w:name w:val="Table text"/>
    <w:basedOn w:val="Tableheader"/>
    <w:qFormat/>
    <w:rPr>
      <w:b w:val="0"/>
      <w:sz w:val="22"/>
    </w:rPr>
  </w:style>
  <w:style w:type="paragraph" w:customStyle="1" w:styleId="Sub-title">
    <w:name w:val="Sub-title"/>
    <w:basedOn w:val="Documenttitle"/>
    <w:next w:val="Normal"/>
    <w:qFormat/>
    <w:rPr>
      <w:sz w:val="28"/>
    </w:rPr>
  </w:style>
  <w:style w:type="paragraph" w:customStyle="1" w:styleId="Covertitlesbold">
    <w:name w:val="Cover titles bold"/>
    <w:basedOn w:val="Normal"/>
    <w:next w:val="Normal"/>
    <w:qFormat/>
    <w:pPr>
      <w:spacing w:before="0"/>
    </w:pPr>
    <w:rPr>
      <w:rFonts w:ascii="Arial" w:hAnsi="Arial"/>
      <w:b/>
      <w:caps/>
    </w:rPr>
  </w:style>
  <w:style w:type="paragraph" w:customStyle="1" w:styleId="jec1">
    <w:name w:val="jec1"/>
    <w:basedOn w:val="Normal"/>
    <w:pPr>
      <w:spacing w:before="0"/>
    </w:pPr>
    <w:rPr>
      <w:rFonts w:ascii="Verdana" w:eastAsia="Times New Roman" w:hAnsi="Verdana"/>
      <w:b/>
      <w:bCs/>
      <w:sz w:val="20"/>
      <w:szCs w:val="24"/>
      <w:lang w:val="en-US"/>
    </w:rPr>
  </w:style>
  <w:style w:type="paragraph" w:customStyle="1" w:styleId="zReference">
    <w:name w:val="zReference"/>
    <w:basedOn w:val="BodyText"/>
    <w:qFormat/>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pPr>
      <w:spacing w:before="60" w:after="60"/>
    </w:pPr>
    <w:rPr>
      <w:rFonts w:ascii="Verdana" w:eastAsia="Times New Roman" w:hAnsi="Verdana"/>
      <w:sz w:val="18"/>
      <w:lang w:eastAsia="fr-BE"/>
    </w:rPr>
  </w:style>
  <w:style w:type="paragraph" w:customStyle="1" w:styleId="TableEntrySpecial">
    <w:name w:val="Table Entry Special"/>
    <w:basedOn w:val="TableEntry"/>
    <w:rPr>
      <w:b/>
    </w:rPr>
  </w:style>
  <w:style w:type="paragraph" w:customStyle="1" w:styleId="TableTitle">
    <w:name w:val="Table Title"/>
    <w:basedOn w:val="TableEntry"/>
    <w:rPr>
      <w:b/>
      <w:color w:val="FFFFFF"/>
    </w:rPr>
  </w:style>
  <w:style w:type="paragraph" w:customStyle="1" w:styleId="Style1">
    <w:name w:val="Style1"/>
    <w:basedOn w:val="Heading2"/>
    <w:autoRedefine/>
    <w:pPr>
      <w:ind w:left="1296"/>
    </w:pPr>
  </w:style>
  <w:style w:type="character" w:customStyle="1" w:styleId="SoDAField">
    <w:name w:val="SoDA Field"/>
    <w:basedOn w:val="DefaultParagraphFont"/>
    <w:rPr>
      <w:color w:val="0000FF"/>
    </w:rPr>
  </w:style>
  <w:style w:type="paragraph" w:customStyle="1" w:styleId="StyleHeading2PatternClearGray-90">
    <w:name w:val="Style Heading 2 + Pattern: Clear (Gray-90%)"/>
    <w:basedOn w:val="Heading2"/>
    <w:qFormat/>
    <w:pPr>
      <w:numPr>
        <w:numId w:val="5"/>
      </w:numPr>
      <w:shd w:val="clear" w:color="auto" w:fill="191919"/>
      <w:spacing w:before="240"/>
    </w:pPr>
    <w:rPr>
      <w:rFonts w:eastAsia="Times New Roman"/>
    </w:rPr>
  </w:style>
  <w:style w:type="paragraph" w:customStyle="1" w:styleId="family">
    <w:name w:val="family"/>
    <w:basedOn w:val="Normal"/>
    <w:pPr>
      <w:spacing w:before="100" w:beforeAutospacing="1" w:after="100" w:afterAutospacing="1"/>
    </w:pPr>
    <w:rPr>
      <w:rFonts w:eastAsia="Times New Roman"/>
      <w:szCs w:val="24"/>
      <w:lang w:val="en-US"/>
    </w:rPr>
  </w:style>
  <w:style w:type="paragraph" w:customStyle="1" w:styleId="variant">
    <w:name w:val="variant"/>
    <w:basedOn w:val="Normal"/>
    <w:pPr>
      <w:spacing w:before="100" w:beforeAutospacing="1" w:after="100" w:afterAutospacing="1"/>
    </w:pPr>
    <w:rPr>
      <w:rFonts w:eastAsia="Times New Roman"/>
      <w:szCs w:val="24"/>
      <w:lang w:val="en-US"/>
    </w:rPr>
  </w:style>
  <w:style w:type="paragraph" w:customStyle="1" w:styleId="namereltype">
    <w:name w:val="namereltype"/>
    <w:basedOn w:val="Normal"/>
    <w:pPr>
      <w:spacing w:before="100" w:beforeAutospacing="1" w:after="100" w:afterAutospacing="1"/>
    </w:pPr>
    <w:rPr>
      <w:rFonts w:eastAsia="Times New Roman"/>
      <w:szCs w:val="24"/>
      <w:lang w:val="en-US"/>
    </w:rPr>
  </w:style>
  <w:style w:type="paragraph" w:customStyle="1" w:styleId="booktitle">
    <w:name w:val="booktitle"/>
    <w:basedOn w:val="Normal"/>
    <w:qFormat/>
    <w:pPr>
      <w:spacing w:before="100" w:beforeAutospacing="1" w:after="100" w:afterAutospacing="1"/>
    </w:pPr>
    <w:rPr>
      <w:rFonts w:eastAsia="Times New Roman"/>
      <w:szCs w:val="24"/>
      <w:lang w:val="en-US"/>
    </w:rPr>
  </w:style>
  <w:style w:type="paragraph" w:customStyle="1" w:styleId="stem">
    <w:name w:val="stem"/>
    <w:basedOn w:val="Normal"/>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qFormat/>
    <w:pPr>
      <w:autoSpaceDE w:val="0"/>
      <w:autoSpaceDN w:val="0"/>
      <w:adjustRightInd w:val="0"/>
    </w:pPr>
    <w:rPr>
      <w:rFonts w:ascii="Times New Roman" w:hAnsi="Times New Roman"/>
      <w:color w:val="000000"/>
      <w:sz w:val="24"/>
      <w:szCs w:val="24"/>
    </w:rPr>
  </w:style>
  <w:style w:type="paragraph" w:customStyle="1" w:styleId="DocumentTitle0">
    <w:name w:val="Document Title"/>
    <w:basedOn w:val="ProductName"/>
    <w:semiHidden/>
    <w:pPr>
      <w:spacing w:before="1080"/>
    </w:pPr>
    <w:rPr>
      <w:sz w:val="48"/>
    </w:rPr>
  </w:style>
  <w:style w:type="paragraph" w:customStyle="1" w:styleId="ProductName">
    <w:name w:val="Product Name"/>
    <w:basedOn w:val="Normal"/>
    <w:next w:val="SWIFTNetversion"/>
    <w:qFormat/>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qFormat/>
    <w:pPr>
      <w:suppressAutoHyphens/>
      <w:spacing w:before="300"/>
    </w:pPr>
    <w:rPr>
      <w:rFonts w:ascii="Arial" w:eastAsia="Times New Roman" w:hAnsi="Arial"/>
      <w:sz w:val="28"/>
    </w:rPr>
  </w:style>
  <w:style w:type="paragraph" w:customStyle="1" w:styleId="Releasedate">
    <w:name w:val="Release date"/>
    <w:basedOn w:val="DocumentTitle0"/>
    <w:semiHidden/>
    <w:qFormat/>
    <w:pPr>
      <w:spacing w:before="1320" w:after="120"/>
    </w:pPr>
    <w:rPr>
      <w:sz w:val="20"/>
      <w:szCs w:val="32"/>
    </w:rPr>
  </w:style>
  <w:style w:type="paragraph" w:customStyle="1" w:styleId="ProductFamily">
    <w:name w:val="Product Family"/>
    <w:basedOn w:val="Normal"/>
    <w:next w:val="ProductName"/>
    <w:semiHidden/>
    <w:qFormat/>
    <w:pPr>
      <w:suppressAutoHyphens/>
      <w:spacing w:before="1000"/>
    </w:pPr>
    <w:rPr>
      <w:rFonts w:ascii="Arial" w:eastAsia="Times New Roman" w:hAnsi="Arial"/>
      <w:sz w:val="32"/>
      <w:szCs w:val="32"/>
    </w:rPr>
  </w:style>
  <w:style w:type="paragraph" w:customStyle="1" w:styleId="Productvariant">
    <w:name w:val="Product variant"/>
    <w:basedOn w:val="Normal"/>
    <w:semiHidden/>
    <w:qFormat/>
    <w:pPr>
      <w:suppressAutoHyphens/>
      <w:spacing w:before="240"/>
    </w:pPr>
    <w:rPr>
      <w:rFonts w:ascii="Arial" w:hAnsi="Arial"/>
      <w:sz w:val="28"/>
    </w:rPr>
  </w:style>
  <w:style w:type="paragraph" w:customStyle="1" w:styleId="DocumentSubtitle">
    <w:name w:val="Document Subtitle"/>
    <w:basedOn w:val="DocumentTitle0"/>
    <w:semiHidden/>
    <w:pPr>
      <w:spacing w:before="240" w:after="120"/>
    </w:pPr>
    <w:rPr>
      <w:sz w:val="32"/>
    </w:rPr>
  </w:style>
  <w:style w:type="paragraph" w:customStyle="1" w:styleId="Titlepagetext">
    <w:name w:val="Title page text"/>
    <w:basedOn w:val="Normal"/>
    <w:semiHidden/>
    <w:qFormat/>
    <w:pPr>
      <w:suppressAutoHyphens/>
      <w:spacing w:before="120"/>
    </w:pPr>
    <w:rPr>
      <w:rFonts w:ascii="Arial" w:hAnsi="Arial"/>
      <w:sz w:val="18"/>
    </w:rPr>
  </w:style>
  <w:style w:type="character" w:customStyle="1" w:styleId="Metadata">
    <w:name w:val="Metadata"/>
    <w:basedOn w:val="DefaultParagraphFont"/>
    <w:semiHidden/>
    <w:rPr>
      <w:rFonts w:ascii="Arial" w:hAnsi="Arial"/>
      <w:color w:val="008000"/>
      <w:sz w:val="18"/>
      <w:lang w:val="en-GB"/>
    </w:rPr>
  </w:style>
  <w:style w:type="character" w:customStyle="1" w:styleId="Bookconfidentiality">
    <w:name w:val="Book_confidentiality"/>
    <w:basedOn w:val="Metadata"/>
    <w:semiHidden/>
    <w:rPr>
      <w:rFonts w:ascii="Arial" w:hAnsi="Arial"/>
      <w:color w:val="008000"/>
      <w:sz w:val="28"/>
      <w:lang w:val="en-GB"/>
    </w:rPr>
  </w:style>
  <w:style w:type="character" w:customStyle="1" w:styleId="Revisionstatus">
    <w:name w:val="Revision_status"/>
    <w:basedOn w:val="Metadata"/>
    <w:semiHidden/>
    <w:qFormat/>
    <w:rPr>
      <w:rFonts w:ascii="Arial" w:hAnsi="Arial"/>
      <w:color w:val="008000"/>
      <w:sz w:val="28"/>
      <w:lang w:val="en-GB"/>
    </w:rPr>
  </w:style>
  <w:style w:type="paragraph" w:customStyle="1" w:styleId="Headereveninstrucpages">
    <w:name w:val="Header even instruc pages"/>
    <w:next w:val="Normal"/>
    <w:link w:val="HeadereveninstrucpagesCharChar"/>
    <w:qFormat/>
    <w:pPr>
      <w:pBdr>
        <w:bottom w:val="single" w:sz="4" w:space="1" w:color="auto"/>
      </w:pBdr>
      <w:tabs>
        <w:tab w:val="right" w:pos="9242"/>
      </w:tabs>
      <w:spacing w:after="40"/>
    </w:pPr>
    <w:rPr>
      <w:rFonts w:ascii="Arial" w:eastAsia="Times New Roman" w:hAnsi="Arial"/>
      <w:sz w:val="16"/>
      <w:lang w:val="en-GB"/>
    </w:rPr>
  </w:style>
  <w:style w:type="character" w:customStyle="1" w:styleId="HeadereveninstrucpagesCharChar">
    <w:name w:val="Header even instruc pages Char Char"/>
    <w:basedOn w:val="DefaultParagraphFont"/>
    <w:link w:val="Headereveninstrucpages"/>
    <w:rPr>
      <w:rFonts w:ascii="Arial" w:hAnsi="Arial"/>
      <w:sz w:val="16"/>
      <w:lang w:val="en-GB" w:eastAsia="en-US" w:bidi="ar-SA"/>
    </w:rPr>
  </w:style>
  <w:style w:type="paragraph" w:customStyle="1" w:styleId="Headereven">
    <w:name w:val="Header even"/>
    <w:next w:val="Normal"/>
    <w:qFormat/>
    <w:pPr>
      <w:tabs>
        <w:tab w:val="right" w:pos="9242"/>
      </w:tabs>
      <w:spacing w:after="40"/>
    </w:pPr>
    <w:rPr>
      <w:rFonts w:ascii="Arial" w:eastAsia="Times New Roman" w:hAnsi="Arial"/>
      <w:sz w:val="16"/>
      <w:lang w:val="en-GB"/>
    </w:rPr>
  </w:style>
  <w:style w:type="paragraph" w:customStyle="1" w:styleId="Copyrightheading">
    <w:name w:val="Copyright heading"/>
    <w:basedOn w:val="Normal"/>
    <w:qFormat/>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pPr>
      <w:spacing w:before="40" w:after="80"/>
    </w:pPr>
    <w:rPr>
      <w:rFonts w:ascii="Arial" w:hAnsi="Arial"/>
      <w:szCs w:val="19"/>
      <w:lang w:val="en-GB"/>
    </w:rPr>
  </w:style>
  <w:style w:type="paragraph" w:customStyle="1" w:styleId="TOCHeading1">
    <w:name w:val="TOC Heading1"/>
    <w:basedOn w:val="Normal"/>
    <w:next w:val="Normal"/>
    <w:qFormat/>
    <w:pPr>
      <w:suppressAutoHyphens/>
      <w:spacing w:before="120" w:after="240"/>
    </w:pPr>
    <w:rPr>
      <w:rFonts w:ascii="Arial" w:hAnsi="Arial"/>
      <w:b/>
      <w:sz w:val="40"/>
    </w:rPr>
  </w:style>
  <w:style w:type="paragraph" w:customStyle="1" w:styleId="Footereven">
    <w:name w:val="Footer even"/>
    <w:next w:val="Normal"/>
    <w:qFormat/>
    <w:pPr>
      <w:tabs>
        <w:tab w:val="right" w:pos="9242"/>
      </w:tabs>
      <w:spacing w:after="40"/>
    </w:pPr>
    <w:rPr>
      <w:rFonts w:ascii="Arial" w:eastAsia="Times New Roman" w:hAnsi="Arial"/>
      <w:sz w:val="16"/>
      <w:lang w:val="en-GB"/>
    </w:rPr>
  </w:style>
  <w:style w:type="paragraph" w:customStyle="1" w:styleId="Headerodd">
    <w:name w:val="Header odd"/>
    <w:next w:val="Headereven"/>
    <w:autoRedefine/>
    <w:qFormat/>
    <w:pPr>
      <w:tabs>
        <w:tab w:val="right" w:pos="9242"/>
      </w:tabs>
      <w:spacing w:after="40"/>
    </w:pPr>
    <w:rPr>
      <w:rFonts w:ascii="Arial" w:eastAsia="Times New Roman" w:hAnsi="Arial"/>
      <w:sz w:val="16"/>
      <w:lang w:val="en-GB"/>
    </w:rPr>
  </w:style>
  <w:style w:type="paragraph" w:customStyle="1" w:styleId="Footerodd">
    <w:name w:val="Footer odd"/>
    <w:next w:val="Footereven"/>
    <w:pPr>
      <w:tabs>
        <w:tab w:val="right" w:pos="9242"/>
      </w:tabs>
      <w:spacing w:after="40"/>
    </w:pPr>
    <w:rPr>
      <w:rFonts w:ascii="Arial" w:eastAsia="Times New Roman" w:hAnsi="Arial"/>
      <w:sz w:val="16"/>
      <w:lang w:val="en-GB"/>
    </w:rPr>
  </w:style>
  <w:style w:type="character" w:customStyle="1" w:styleId="Heading2Char">
    <w:name w:val="Heading 2 Char"/>
    <w:basedOn w:val="DefaultParagraphFont"/>
    <w:link w:val="Heading2"/>
    <w:qFormat/>
    <w:rPr>
      <w:rFonts w:ascii="Arial" w:hAnsi="Arial"/>
      <w:b/>
      <w:sz w:val="24"/>
      <w:lang w:eastAsia="en-US"/>
    </w:rPr>
  </w:style>
  <w:style w:type="paragraph" w:styleId="ListParagraph">
    <w:name w:val="List Paragraph"/>
    <w:basedOn w:val="Normal"/>
    <w:uiPriority w:val="34"/>
    <w:qFormat/>
    <w:pPr>
      <w:ind w:left="720"/>
      <w:contextualSpacing/>
    </w:pPr>
  </w:style>
  <w:style w:type="paragraph" w:customStyle="1" w:styleId="BlockLabel">
    <w:name w:val="Block Label"/>
    <w:basedOn w:val="Normal"/>
    <w:next w:val="Normal"/>
    <w:qFormat/>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Pr>
      <w:b/>
    </w:rPr>
  </w:style>
  <w:style w:type="paragraph" w:customStyle="1" w:styleId="StyleBlockLabelLeft0">
    <w:name w:val="Style Block Label + Left:  0&quot;"/>
    <w:basedOn w:val="BlockLabel"/>
    <w:qFormat/>
    <w:pPr>
      <w:ind w:left="0"/>
    </w:pPr>
    <w:rPr>
      <w:rFonts w:eastAsia="Times New Roman"/>
      <w:bCs/>
    </w:rPr>
  </w:style>
  <w:style w:type="character" w:customStyle="1" w:styleId="CommentTextChar">
    <w:name w:val="Comment Text Char"/>
    <w:basedOn w:val="DefaultParagraphFont"/>
    <w:link w:val="CommentText"/>
    <w:rPr>
      <w:rFonts w:ascii="Times New Roman" w:hAnsi="Times New Roman"/>
      <w:sz w:val="24"/>
      <w:lang w:eastAsia="en-US"/>
    </w:rPr>
  </w:style>
  <w:style w:type="character" w:customStyle="1" w:styleId="CommentSubjectChar">
    <w:name w:val="Comment Subject Char"/>
    <w:basedOn w:val="CommentTextChar"/>
    <w:link w:val="CommentSubject"/>
    <w:rPr>
      <w:rFonts w:ascii="Times New Roman" w:hAnsi="Times New Roman"/>
      <w:b/>
      <w:bCs/>
      <w:sz w:val="24"/>
      <w:lang w:eastAsia="en-US"/>
    </w:rPr>
  </w:style>
  <w:style w:type="paragraph" w:customStyle="1" w:styleId="Revision1">
    <w:name w:val="Revision1"/>
    <w:hidden/>
    <w:uiPriority w:val="99"/>
    <w:semiHidden/>
    <w:qFormat/>
    <w:rPr>
      <w:rFonts w:ascii="Times New Roman" w:hAnsi="Times New Roman"/>
      <w:sz w:val="24"/>
      <w:lang w:val="en-GB"/>
    </w:rPr>
  </w:style>
  <w:style w:type="paragraph" w:styleId="Revision">
    <w:name w:val="Revision"/>
    <w:hidden/>
    <w:uiPriority w:val="99"/>
    <w:unhideWhenUsed/>
    <w:rsid w:val="00D839EC"/>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image" Target="media/image1.e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5.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20022.org/bah.page"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4.emf"/><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3.jpeg"/><Relationship Id="rId28" Type="http://schemas.openxmlformats.org/officeDocument/2006/relationships/image" Target="media/image8.emf"/><Relationship Id="rId10" Type="http://schemas.openxmlformats.org/officeDocument/2006/relationships/webSettings" Target="webSettings.xml"/><Relationship Id="rId19" Type="http://schemas.openxmlformats.org/officeDocument/2006/relationships/hyperlink" Target="http://www.iso20022.org"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2.emf"/><Relationship Id="rId27" Type="http://schemas.openxmlformats.org/officeDocument/2006/relationships/image" Target="media/image7.emf"/><Relationship Id="rId30" Type="http://schemas.openxmlformats.org/officeDocument/2006/relationships/footer" Target="footer4.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06285ac-449a-4fb1-8311-58d88e150cc7">MSKTH6SNCJSU-2018047209-56830</_dlc_DocId>
    <_dlc_DocIdUrl xmlns="806285ac-449a-4fb1-8311-58d88e150cc7">
      <Url>https://swiftcorp.sharepoint.com/sites/ps-ow-standards team/_layouts/15/DocIdRedir.aspx?ID=MSKTH6SNCJSU-2018047209-56830</Url>
      <Description>MSKTH6SNCJSU-2018047209-56830</Description>
    </_dlc_DocIdUrl>
  </documentManagement>
</p:properties>
</file>

<file path=customXml/item2.xml><?xml version="1.0" encoding="utf-8"?>
<s:customData xmlns="http://www.wps.cn/officeDocument/2013/wpsCustomData" xmlns:s="http://www.wps.cn/officeDocument/2013/wpsCustomData">
  <customSectProps>
    <customSectPr/>
    <customSectPr/>
  </customSectProps>
  <customShpExts>
    <customShpInfo spid="_x0000_s2194"/>
  </customShpExt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cument" ma:contentTypeID="0x010100AF2170D587CC8448838EF09DB853D25F" ma:contentTypeVersion="4" ma:contentTypeDescription="Create a new document." ma:contentTypeScope="" ma:versionID="5cf9cecc5ed4833344176bdc372c3eaf">
  <xsd:schema xmlns:xsd="http://www.w3.org/2001/XMLSchema" xmlns:xs="http://www.w3.org/2001/XMLSchema" xmlns:p="http://schemas.microsoft.com/office/2006/metadata/properties" xmlns:ns2="806285ac-449a-4fb1-8311-58d88e150cc7" xmlns:ns3="a97dcc3f-3b2f-495f-9099-3dd652602bdf" targetNamespace="http://schemas.microsoft.com/office/2006/metadata/properties" ma:root="true" ma:fieldsID="24dd0b3d314e3703c3a8a5090a3ceab6" ns2:_="" ns3:_="">
    <xsd:import namespace="806285ac-449a-4fb1-8311-58d88e150cc7"/>
    <xsd:import namespace="a97dcc3f-3b2f-495f-9099-3dd652602b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7dcc3f-3b2f-495f-9099-3dd652602bd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336416-6328-446D-BC08-A82C117BC501}">
  <ds:schemaRefs>
    <ds:schemaRef ds:uri="http://schemas.microsoft.com/office/2006/metadata/properties"/>
    <ds:schemaRef ds:uri="http://schemas.microsoft.com/office/infopath/2007/PartnerControls"/>
    <ds:schemaRef ds:uri="806285ac-449a-4fb1-8311-58d88e150cc7"/>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0E601CB9-3050-4E73-B237-7590FE14E133}">
  <ds:schemaRefs>
    <ds:schemaRef ds:uri="http://schemas.openxmlformats.org/officeDocument/2006/bibliography"/>
  </ds:schemaRefs>
</ds:datastoreItem>
</file>

<file path=customXml/itemProps4.xml><?xml version="1.0" encoding="utf-8"?>
<ds:datastoreItem xmlns:ds="http://schemas.openxmlformats.org/officeDocument/2006/customXml" ds:itemID="{0E32CAA8-EF55-4F3D-87CD-5F53CDC9B57A}">
  <ds:schemaRefs>
    <ds:schemaRef ds:uri="http://schemas.microsoft.com/sharepoint/v3/contenttype/forms"/>
  </ds:schemaRefs>
</ds:datastoreItem>
</file>

<file path=customXml/itemProps5.xml><?xml version="1.0" encoding="utf-8"?>
<ds:datastoreItem xmlns:ds="http://schemas.openxmlformats.org/officeDocument/2006/customXml" ds:itemID="{8D9A3EAF-2B83-440D-A2A9-6BD210D986CC}">
  <ds:schemaRefs>
    <ds:schemaRef ds:uri="http://schemas.microsoft.com/sharepoint/events"/>
  </ds:schemaRefs>
</ds:datastoreItem>
</file>

<file path=customXml/itemProps6.xml><?xml version="1.0" encoding="utf-8"?>
<ds:datastoreItem xmlns:ds="http://schemas.openxmlformats.org/officeDocument/2006/customXml" ds:itemID="{804082F8-CC62-4F45-937C-5ABED4027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a97dcc3f-3b2f-495f-9099-3dd652602b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Template>
  <TotalTime>44</TotalTime>
  <Pages>18</Pages>
  <Words>3338</Words>
  <Characters>19027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22321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KUNTZ Vincent</cp:lastModifiedBy>
  <cp:revision>15</cp:revision>
  <cp:lastPrinted>2013-02-27T11:12:00Z</cp:lastPrinted>
  <dcterms:created xsi:type="dcterms:W3CDTF">2024-04-11T14:55:00Z</dcterms:created>
  <dcterms:modified xsi:type="dcterms:W3CDTF">2025-02-24T14:17:00Z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25C72879C7224484AD9060687B526A4F_12</vt:lpwstr>
  </property>
  <property fmtid="{D5CDD505-2E9C-101B-9397-08002B2CF9AE}" pid="4" name="ContentTypeId">
    <vt:lpwstr>0x010100AF2170D587CC8448838EF09DB853D25F</vt:lpwstr>
  </property>
  <property fmtid="{D5CDD505-2E9C-101B-9397-08002B2CF9AE}" pid="5" name="_dlc_DocIdItemGuid">
    <vt:lpwstr>c5a1d0d4-aeea-4d52-ab07-394ddfc40359</vt:lpwstr>
  </property>
</Properties>
</file>